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3974A02" w14:textId="77777777" w:rsidR="00363A0B" w:rsidRDefault="00363A0B" w:rsidP="002564FF">
      <w:pPr>
        <w:widowControl/>
        <w:autoSpaceDE w:val="0"/>
        <w:autoSpaceDN w:val="0"/>
        <w:adjustRightInd w:val="0"/>
        <w:jc w:val="both"/>
      </w:pPr>
    </w:p>
    <w:p w14:paraId="2FC5A0D9" w14:textId="77777777" w:rsidR="00AC6D49" w:rsidRPr="00E60755" w:rsidRDefault="00AC6D49" w:rsidP="00AC6D49">
      <w:pPr>
        <w:jc w:val="right"/>
        <w:rPr>
          <w:b/>
        </w:rPr>
      </w:pPr>
      <w:r w:rsidRPr="00E60755">
        <w:rPr>
          <w:b/>
        </w:rPr>
        <w:t>ПРОЕКТ</w:t>
      </w:r>
    </w:p>
    <w:p w14:paraId="4BB86844" w14:textId="77777777" w:rsidR="00AC6D49" w:rsidRPr="00866484" w:rsidRDefault="00AC6D49" w:rsidP="00AC6D49">
      <w:pPr>
        <w:pStyle w:val="ConsPlusNormal"/>
        <w:jc w:val="right"/>
        <w:outlineLvl w:val="0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>Приложение № 1</w:t>
      </w:r>
    </w:p>
    <w:p w14:paraId="7C84E4D2" w14:textId="77777777" w:rsidR="00AC6D49" w:rsidRPr="00866484" w:rsidRDefault="00AC6D49" w:rsidP="00AC6D49">
      <w:pPr>
        <w:pStyle w:val="ConsPlusNormal"/>
        <w:jc w:val="right"/>
        <w:rPr>
          <w:rFonts w:ascii="Times New Roman" w:hAnsi="Times New Roman" w:cs="Times New Roman"/>
          <w:sz w:val="20"/>
        </w:rPr>
      </w:pPr>
      <w:r>
        <w:rPr>
          <w:rFonts w:ascii="Times New Roman" w:hAnsi="Times New Roman" w:cs="Times New Roman"/>
          <w:sz w:val="20"/>
        </w:rPr>
        <w:t xml:space="preserve">к </w:t>
      </w:r>
      <w:r w:rsidRPr="00866484">
        <w:rPr>
          <w:rFonts w:ascii="Times New Roman" w:hAnsi="Times New Roman" w:cs="Times New Roman"/>
          <w:sz w:val="20"/>
        </w:rPr>
        <w:t>постановлени</w:t>
      </w:r>
      <w:r>
        <w:rPr>
          <w:rFonts w:ascii="Times New Roman" w:hAnsi="Times New Roman" w:cs="Times New Roman"/>
          <w:sz w:val="20"/>
        </w:rPr>
        <w:t>ю</w:t>
      </w:r>
      <w:r w:rsidRPr="00866484">
        <w:rPr>
          <w:rFonts w:ascii="Times New Roman" w:hAnsi="Times New Roman" w:cs="Times New Roman"/>
          <w:sz w:val="20"/>
        </w:rPr>
        <w:t xml:space="preserve"> администрации </w:t>
      </w:r>
    </w:p>
    <w:p w14:paraId="114B509E" w14:textId="77777777" w:rsidR="00AC6D49" w:rsidRPr="00866484" w:rsidRDefault="00AC6D49" w:rsidP="00AC6D49">
      <w:pPr>
        <w:pStyle w:val="ConsPlusNormal"/>
        <w:jc w:val="right"/>
        <w:rPr>
          <w:rFonts w:ascii="Times New Roman" w:hAnsi="Times New Roman" w:cs="Times New Roman"/>
          <w:sz w:val="20"/>
        </w:rPr>
      </w:pPr>
      <w:r w:rsidRPr="00866484">
        <w:rPr>
          <w:rFonts w:ascii="Times New Roman" w:hAnsi="Times New Roman" w:cs="Times New Roman"/>
          <w:sz w:val="20"/>
        </w:rPr>
        <w:t xml:space="preserve">муниципального </w:t>
      </w:r>
      <w:r>
        <w:rPr>
          <w:rFonts w:ascii="Times New Roman" w:hAnsi="Times New Roman" w:cs="Times New Roman"/>
          <w:sz w:val="20"/>
        </w:rPr>
        <w:t>округа</w:t>
      </w:r>
      <w:r w:rsidRPr="00866484">
        <w:rPr>
          <w:rFonts w:ascii="Times New Roman" w:hAnsi="Times New Roman" w:cs="Times New Roman"/>
          <w:sz w:val="20"/>
        </w:rPr>
        <w:t xml:space="preserve"> «Княжпогостский»</w:t>
      </w:r>
    </w:p>
    <w:p w14:paraId="1160687C" w14:textId="77777777" w:rsidR="00AC6D49" w:rsidRDefault="00AC6D49" w:rsidP="00AC6D49">
      <w:pPr>
        <w:pStyle w:val="ConsPlusNormal"/>
        <w:jc w:val="right"/>
        <w:rPr>
          <w:rFonts w:ascii="Times New Roman" w:hAnsi="Times New Roman" w:cs="Times New Roman"/>
          <w:b/>
          <w:sz w:val="20"/>
        </w:rPr>
      </w:pPr>
      <w:r w:rsidRPr="00866484">
        <w:rPr>
          <w:rFonts w:ascii="Times New Roman" w:hAnsi="Times New Roman" w:cs="Times New Roman"/>
          <w:sz w:val="20"/>
        </w:rPr>
        <w:t>от</w:t>
      </w:r>
      <w:r>
        <w:rPr>
          <w:rFonts w:ascii="Times New Roman" w:hAnsi="Times New Roman" w:cs="Times New Roman"/>
          <w:sz w:val="20"/>
        </w:rPr>
        <w:t xml:space="preserve"> «___» _________ 2025 г.</w:t>
      </w:r>
      <w:r w:rsidRPr="00866484">
        <w:rPr>
          <w:rFonts w:ascii="Times New Roman" w:hAnsi="Times New Roman" w:cs="Times New Roman"/>
          <w:sz w:val="20"/>
        </w:rPr>
        <w:t xml:space="preserve"> № </w:t>
      </w:r>
      <w:r>
        <w:rPr>
          <w:rFonts w:ascii="Times New Roman" w:hAnsi="Times New Roman" w:cs="Times New Roman"/>
          <w:sz w:val="20"/>
        </w:rPr>
        <w:t>____</w:t>
      </w:r>
    </w:p>
    <w:p w14:paraId="3A952188" w14:textId="77777777" w:rsidR="00AC6D49" w:rsidRPr="009059C4" w:rsidRDefault="00AC6D49" w:rsidP="00AC6D49">
      <w:pPr>
        <w:pStyle w:val="ConsPlusNormal"/>
        <w:jc w:val="center"/>
        <w:rPr>
          <w:rFonts w:ascii="Times New Roman" w:hAnsi="Times New Roman" w:cs="Times New Roman"/>
          <w:b/>
          <w:sz w:val="20"/>
        </w:rPr>
      </w:pPr>
      <w:r w:rsidRPr="009059C4">
        <w:rPr>
          <w:rFonts w:ascii="Times New Roman" w:hAnsi="Times New Roman" w:cs="Times New Roman"/>
          <w:b/>
          <w:sz w:val="20"/>
        </w:rPr>
        <w:t>МУНИЦИПАЛЬНАЯ ПРОГРАММА</w:t>
      </w:r>
    </w:p>
    <w:p w14:paraId="06343900" w14:textId="77777777" w:rsidR="00AC6D49" w:rsidRPr="009059C4" w:rsidRDefault="00AC6D49" w:rsidP="00AC6D49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9059C4">
        <w:rPr>
          <w:rStyle w:val="11"/>
          <w:b/>
          <w:sz w:val="20"/>
          <w:szCs w:val="20"/>
        </w:rPr>
        <w:t>«</w:t>
      </w:r>
      <w:r w:rsidRPr="009059C4">
        <w:rPr>
          <w:rFonts w:ascii="Times New Roman" w:hAnsi="Times New Roman" w:cs="Times New Roman"/>
          <w:b/>
          <w:sz w:val="20"/>
          <w:szCs w:val="20"/>
        </w:rPr>
        <w:t xml:space="preserve">Профилактика правонарушений и обеспечение </w:t>
      </w:r>
    </w:p>
    <w:p w14:paraId="1C7B5945" w14:textId="385BD4E8" w:rsidR="00AC6D49" w:rsidRPr="009059C4" w:rsidRDefault="00AC6D49" w:rsidP="00AC6D49">
      <w:pPr>
        <w:jc w:val="center"/>
        <w:rPr>
          <w:rStyle w:val="11"/>
          <w:b/>
          <w:sz w:val="20"/>
          <w:szCs w:val="20"/>
        </w:rPr>
      </w:pPr>
      <w:r w:rsidRPr="009059C4">
        <w:rPr>
          <w:rFonts w:ascii="Times New Roman" w:hAnsi="Times New Roman" w:cs="Times New Roman"/>
          <w:b/>
          <w:sz w:val="20"/>
          <w:szCs w:val="20"/>
        </w:rPr>
        <w:t>безопасности</w:t>
      </w:r>
      <w:r w:rsidRPr="009059C4">
        <w:rPr>
          <w:rStyle w:val="11"/>
          <w:b/>
          <w:sz w:val="20"/>
          <w:szCs w:val="20"/>
        </w:rPr>
        <w:t xml:space="preserve">» </w:t>
      </w:r>
    </w:p>
    <w:p w14:paraId="431C5C3F" w14:textId="77777777" w:rsidR="00AC6D49" w:rsidRDefault="00AC6D49" w:rsidP="00AC6D49">
      <w:pPr>
        <w:jc w:val="center"/>
        <w:rPr>
          <w:rStyle w:val="11"/>
          <w:sz w:val="20"/>
          <w:szCs w:val="20"/>
        </w:rPr>
      </w:pPr>
    </w:p>
    <w:p w14:paraId="320BAEDC" w14:textId="77777777" w:rsidR="00AC6D49" w:rsidRPr="00866484" w:rsidRDefault="00AC6D49" w:rsidP="00AC6D49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>ПАСПОРТ</w:t>
      </w:r>
    </w:p>
    <w:p w14:paraId="053FFCD3" w14:textId="77777777" w:rsidR="00AC6D49" w:rsidRPr="00866484" w:rsidRDefault="00AC6D49" w:rsidP="00AC6D49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 xml:space="preserve">муниципальной программы </w:t>
      </w:r>
    </w:p>
    <w:p w14:paraId="702A37F1" w14:textId="022D9BBF" w:rsidR="00AC6D49" w:rsidRDefault="00AC6D49" w:rsidP="00AC6D49">
      <w:pPr>
        <w:jc w:val="center"/>
        <w:rPr>
          <w:rStyle w:val="11"/>
          <w:sz w:val="20"/>
          <w:szCs w:val="20"/>
        </w:rPr>
      </w:pPr>
      <w:r w:rsidRPr="00866484">
        <w:rPr>
          <w:rStyle w:val="11"/>
          <w:sz w:val="20"/>
          <w:szCs w:val="20"/>
        </w:rPr>
        <w:t>«</w:t>
      </w:r>
      <w:r w:rsidRPr="00866484">
        <w:rPr>
          <w:rFonts w:ascii="Times New Roman" w:hAnsi="Times New Roman" w:cs="Times New Roman"/>
          <w:sz w:val="20"/>
          <w:szCs w:val="20"/>
        </w:rPr>
        <w:t>Профилактика правонарушений и обеспечение безопасности</w:t>
      </w:r>
      <w:bookmarkStart w:id="0" w:name="_GoBack"/>
      <w:bookmarkEnd w:id="0"/>
      <w:r w:rsidRPr="00866484">
        <w:rPr>
          <w:rStyle w:val="11"/>
          <w:sz w:val="20"/>
          <w:szCs w:val="20"/>
        </w:rPr>
        <w:t xml:space="preserve">» </w:t>
      </w:r>
    </w:p>
    <w:p w14:paraId="1EB0FCCF" w14:textId="77777777" w:rsidR="00AC6D49" w:rsidRPr="00866484" w:rsidRDefault="00AC6D49" w:rsidP="00AC6D49">
      <w:pPr>
        <w:jc w:val="center"/>
        <w:rPr>
          <w:rStyle w:val="11"/>
          <w:sz w:val="20"/>
          <w:szCs w:val="20"/>
        </w:rPr>
      </w:pPr>
    </w:p>
    <w:tbl>
      <w:tblPr>
        <w:tblStyle w:val="ac"/>
        <w:tblW w:w="10632" w:type="dxa"/>
        <w:tblInd w:w="-176" w:type="dxa"/>
        <w:tblLook w:val="04A0" w:firstRow="1" w:lastRow="0" w:firstColumn="1" w:lastColumn="0" w:noHBand="0" w:noVBand="1"/>
      </w:tblPr>
      <w:tblGrid>
        <w:gridCol w:w="2127"/>
        <w:gridCol w:w="8505"/>
      </w:tblGrid>
      <w:tr w:rsidR="00AC6D49" w:rsidRPr="00866484" w14:paraId="4FF5DD15" w14:textId="77777777" w:rsidTr="00F313CE">
        <w:tc>
          <w:tcPr>
            <w:tcW w:w="2127" w:type="dxa"/>
          </w:tcPr>
          <w:p w14:paraId="06DF5D1B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203885C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муниципальной программы</w:t>
            </w:r>
          </w:p>
        </w:tc>
        <w:tc>
          <w:tcPr>
            <w:tcW w:w="8505" w:type="dxa"/>
          </w:tcPr>
          <w:p w14:paraId="1C930A11" w14:textId="77777777" w:rsidR="00AC6D49" w:rsidRPr="00866484" w:rsidRDefault="00AC6D49" w:rsidP="00F313CE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Отдел по делам гражданской обороны, чрезвычайным ситуациям и антитеррористической безопасности администрации муниципального округа «Княжпогостский» </w:t>
            </w:r>
          </w:p>
        </w:tc>
      </w:tr>
      <w:tr w:rsidR="00AC6D49" w:rsidRPr="00866484" w14:paraId="7CD414D0" w14:textId="77777777" w:rsidTr="00F313CE">
        <w:tc>
          <w:tcPr>
            <w:tcW w:w="2127" w:type="dxa"/>
          </w:tcPr>
          <w:p w14:paraId="262F3D3B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Соисполнители муниципальной программы</w:t>
            </w:r>
          </w:p>
        </w:tc>
        <w:tc>
          <w:tcPr>
            <w:tcW w:w="8505" w:type="dxa"/>
          </w:tcPr>
          <w:p w14:paraId="7D4CC8A9" w14:textId="77777777" w:rsidR="00AC6D49" w:rsidRPr="00866484" w:rsidRDefault="00AC6D49" w:rsidP="00F313CE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администрации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05BAFF7F" w14:textId="77777777" w:rsidR="00AC6D49" w:rsidRDefault="00AC6D49" w:rsidP="00F313CE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культуры администрации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1E8679A" w14:textId="77777777" w:rsidR="00AC6D49" w:rsidRDefault="00AC6D49" w:rsidP="00F313CE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физической 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культуры и спорта администрации 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7BDB6F2F" w14:textId="77777777" w:rsidR="00AC6D49" w:rsidRDefault="00AC6D49" w:rsidP="00F313CE">
            <w:pPr>
              <w:jc w:val="both"/>
              <w:textAlignment w:val="baseline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Территориальные органы администрации 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округа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2C45622D" w14:textId="77777777" w:rsidR="00AC6D49" w:rsidRPr="00866484" w:rsidRDefault="00AC6D49" w:rsidP="00F313CE">
            <w:pPr>
              <w:jc w:val="both"/>
              <w:textAlignment w:val="baseline"/>
              <w:rPr>
                <w:rFonts w:ascii="Times New Roman" w:hAnsi="Times New Roman"/>
                <w:i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Управление муниципального хозяйства администрации муниципального </w:t>
            </w:r>
            <w:r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C6D49" w:rsidRPr="00866484" w14:paraId="13998D03" w14:textId="77777777" w:rsidTr="00F313CE">
        <w:tc>
          <w:tcPr>
            <w:tcW w:w="2127" w:type="dxa"/>
          </w:tcPr>
          <w:p w14:paraId="6F2F5FCD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Участники муниципальной </w:t>
            </w:r>
          </w:p>
          <w:p w14:paraId="077B3F93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505" w:type="dxa"/>
          </w:tcPr>
          <w:p w14:paraId="1E42A6DF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Отдел Министерства внутренних дел Российской Федерации по Княжпогостскому району (по согласованию); </w:t>
            </w:r>
          </w:p>
          <w:p w14:paraId="7E0882E3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Государственное бюджетное учреждение Республики Коми «Центр по предоставлению государственных услуг в сфере социальной защиты населения Княжпогостского </w:t>
            </w:r>
            <w:r>
              <w:rPr>
                <w:rFonts w:ascii="Times New Roman" w:hAnsi="Times New Roman" w:cs="Times New Roman"/>
                <w:sz w:val="20"/>
              </w:rPr>
              <w:t>района</w:t>
            </w:r>
            <w:r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2792426A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Государственное бюджетное учреждение здравоохранения Республики Коми «Княжпогостская центральная районная больница»</w:t>
            </w:r>
            <w:r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310AB167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Государственное учреждение Республики Коми «Центр занятости населения Княжпогостского </w:t>
            </w:r>
            <w:r>
              <w:rPr>
                <w:rFonts w:ascii="Times New Roman" w:hAnsi="Times New Roman" w:cs="Times New Roman"/>
                <w:sz w:val="20"/>
              </w:rPr>
              <w:t>района</w:t>
            </w:r>
            <w:r w:rsidRPr="00866484">
              <w:rPr>
                <w:rFonts w:ascii="Times New Roman" w:hAnsi="Times New Roman" w:cs="Times New Roman"/>
                <w:sz w:val="20"/>
              </w:rPr>
              <w:t>» (по согласованию);</w:t>
            </w:r>
          </w:p>
          <w:p w14:paraId="02448E8B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Территориальная комиссия по делам несовершеннолетних и защите их прав Княжпогостского </w:t>
            </w:r>
            <w:r>
              <w:rPr>
                <w:rFonts w:ascii="Times New Roman" w:hAnsi="Times New Roman" w:cs="Times New Roman"/>
                <w:sz w:val="20"/>
              </w:rPr>
              <w:t xml:space="preserve">района </w:t>
            </w:r>
            <w:r w:rsidRPr="00866484">
              <w:rPr>
                <w:rFonts w:ascii="Times New Roman" w:hAnsi="Times New Roman" w:cs="Times New Roman"/>
                <w:sz w:val="20"/>
              </w:rPr>
              <w:t>(по согласованию);</w:t>
            </w:r>
          </w:p>
          <w:p w14:paraId="1B1D20F9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Филиал по Княжпогостскому району Федерального казенного учреждения «Уголовно - исполнительная инспекция Управления Федеральной службы исполнения наказания России по Республике Коми» (по согласованию);</w:t>
            </w:r>
          </w:p>
          <w:p w14:paraId="4786A5F5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 xml:space="preserve">Княжпогостский инспекторский участок Центра ГИМС ГУ МЧС России по Республике Коми (по согласованию). </w:t>
            </w:r>
          </w:p>
        </w:tc>
      </w:tr>
      <w:tr w:rsidR="00AC6D49" w:rsidRPr="00866484" w14:paraId="41532CE3" w14:textId="77777777" w:rsidTr="00F313CE">
        <w:tc>
          <w:tcPr>
            <w:tcW w:w="2127" w:type="dxa"/>
          </w:tcPr>
          <w:p w14:paraId="04C359E0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муниципальной </w:t>
            </w:r>
          </w:p>
          <w:p w14:paraId="555B992D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программы</w:t>
            </w:r>
          </w:p>
        </w:tc>
        <w:tc>
          <w:tcPr>
            <w:tcW w:w="8505" w:type="dxa"/>
          </w:tcPr>
          <w:p w14:paraId="36103308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1. «Профилактика преступлений и иных правонарушений»</w:t>
            </w:r>
          </w:p>
          <w:p w14:paraId="26829206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2</w:t>
            </w:r>
            <w:r w:rsidRPr="00866484">
              <w:rPr>
                <w:rFonts w:ascii="Times New Roman" w:hAnsi="Times New Roman" w:cs="Times New Roman"/>
                <w:sz w:val="20"/>
              </w:rPr>
              <w:t>. «Профилактика безнадзорности, правонарушений и преступлений несовершеннолетних»</w:t>
            </w:r>
          </w:p>
          <w:p w14:paraId="7A28BB08" w14:textId="77777777" w:rsidR="00AC6D49" w:rsidRPr="00866484" w:rsidRDefault="00AC6D49" w:rsidP="00F313CE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</w:t>
            </w:r>
            <w:r w:rsidRPr="00866484">
              <w:rPr>
                <w:rFonts w:ascii="Times New Roman" w:hAnsi="Times New Roman" w:cs="Times New Roman"/>
                <w:sz w:val="20"/>
              </w:rPr>
              <w:t>. «Гражданская оборона</w:t>
            </w:r>
            <w:r>
              <w:rPr>
                <w:rFonts w:ascii="Times New Roman" w:hAnsi="Times New Roman" w:cs="Times New Roman"/>
                <w:sz w:val="20"/>
              </w:rPr>
              <w:t>, з</w:t>
            </w:r>
            <w:r w:rsidRPr="00866484">
              <w:rPr>
                <w:rFonts w:ascii="Times New Roman" w:hAnsi="Times New Roman" w:cs="Times New Roman"/>
                <w:sz w:val="20"/>
              </w:rPr>
              <w:t xml:space="preserve">ащита населения </w:t>
            </w:r>
            <w:r>
              <w:rPr>
                <w:rFonts w:ascii="Times New Roman" w:hAnsi="Times New Roman" w:cs="Times New Roman"/>
                <w:sz w:val="20"/>
              </w:rPr>
              <w:t xml:space="preserve">и территорий </w:t>
            </w:r>
            <w:r w:rsidRPr="00866484">
              <w:rPr>
                <w:rFonts w:ascii="Times New Roman" w:hAnsi="Times New Roman" w:cs="Times New Roman"/>
                <w:sz w:val="20"/>
              </w:rPr>
              <w:t>от чрезвычайных ситуаций»</w:t>
            </w:r>
          </w:p>
          <w:p w14:paraId="079C0D5B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Pr="00866484">
              <w:rPr>
                <w:rFonts w:ascii="Times New Roman" w:hAnsi="Times New Roman" w:cs="Times New Roman"/>
                <w:sz w:val="20"/>
              </w:rPr>
              <w:t>. «Профилактика терроризма и экстремизма»</w:t>
            </w:r>
          </w:p>
          <w:p w14:paraId="08B921D2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Pr="003654B3">
              <w:rPr>
                <w:rFonts w:ascii="Times New Roman" w:hAnsi="Times New Roman" w:cs="Times New Roman"/>
                <w:sz w:val="20"/>
              </w:rPr>
              <w:t>. «Охрана окружающей среды»</w:t>
            </w:r>
          </w:p>
        </w:tc>
      </w:tr>
      <w:tr w:rsidR="00AC6D49" w:rsidRPr="00866484" w14:paraId="13976295" w14:textId="77777777" w:rsidTr="00F313CE">
        <w:tc>
          <w:tcPr>
            <w:tcW w:w="2127" w:type="dxa"/>
          </w:tcPr>
          <w:p w14:paraId="2EEDD1C3" w14:textId="77777777" w:rsidR="00AC6D49" w:rsidRPr="003654B3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54B3">
              <w:rPr>
                <w:rFonts w:ascii="Times New Roman" w:hAnsi="Times New Roman"/>
                <w:sz w:val="20"/>
                <w:szCs w:val="20"/>
              </w:rPr>
              <w:t>Цели муниципальной программы</w:t>
            </w:r>
          </w:p>
        </w:tc>
        <w:tc>
          <w:tcPr>
            <w:tcW w:w="8505" w:type="dxa"/>
          </w:tcPr>
          <w:p w14:paraId="749502BF" w14:textId="77777777" w:rsidR="00AC6D49" w:rsidRPr="003654B3" w:rsidRDefault="00AC6D49" w:rsidP="00F313CE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</w:pPr>
            <w:r w:rsidRPr="003654B3">
              <w:rPr>
                <w:rFonts w:ascii="Times New Roman" w:hAnsi="Times New Roman"/>
                <w:sz w:val="20"/>
                <w:szCs w:val="20"/>
              </w:rPr>
              <w:t xml:space="preserve">Обеспечение правопорядка и безопасности населения, </w:t>
            </w:r>
            <w:r w:rsidRPr="003654B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эффективного функционирования системы предупреждения и ликвидации чрезвычайных ситуаций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, пожарной безопасности</w:t>
            </w:r>
            <w:r w:rsidRPr="003654B3"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 xml:space="preserve"> и системы предупреждения терроризма и экстремизма</w:t>
            </w:r>
            <w:r>
              <w:rPr>
                <w:rFonts w:ascii="Times New Roman" w:eastAsiaTheme="minorHAnsi" w:hAnsi="Times New Roman" w:cs="Times New Roman"/>
                <w:color w:val="auto"/>
                <w:sz w:val="20"/>
                <w:szCs w:val="20"/>
                <w:lang w:eastAsia="en-US"/>
              </w:rPr>
              <w:t>, у</w:t>
            </w:r>
            <w:r w:rsidRPr="003654B3">
              <w:rPr>
                <w:rFonts w:ascii="Times New Roman" w:hAnsi="Times New Roman"/>
                <w:sz w:val="20"/>
              </w:rPr>
              <w:t>меньшение негативного воздействия на окружающую среду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  <w:r w:rsidRPr="003654B3">
              <w:rPr>
                <w:rFonts w:ascii="Times New Roman" w:hAnsi="Times New Roman"/>
                <w:sz w:val="20"/>
              </w:rPr>
              <w:t xml:space="preserve">на территории муниципального </w:t>
            </w:r>
            <w:r>
              <w:rPr>
                <w:rFonts w:ascii="Times New Roman" w:hAnsi="Times New Roman"/>
                <w:sz w:val="20"/>
              </w:rPr>
              <w:t>округа</w:t>
            </w:r>
            <w:r w:rsidRPr="003654B3">
              <w:rPr>
                <w:rFonts w:ascii="Times New Roman" w:hAnsi="Times New Roman"/>
                <w:sz w:val="20"/>
              </w:rPr>
              <w:t xml:space="preserve"> «Княжпогостский».</w:t>
            </w:r>
          </w:p>
        </w:tc>
      </w:tr>
      <w:tr w:rsidR="00AC6D49" w:rsidRPr="00866484" w14:paraId="523A3EEC" w14:textId="77777777" w:rsidTr="00F313CE">
        <w:tc>
          <w:tcPr>
            <w:tcW w:w="2127" w:type="dxa"/>
          </w:tcPr>
          <w:p w14:paraId="31ADB816" w14:textId="77777777" w:rsidR="00AC6D49" w:rsidRPr="003654B3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54B3">
              <w:rPr>
                <w:rFonts w:ascii="Times New Roman" w:hAnsi="Times New Roman"/>
                <w:sz w:val="20"/>
                <w:szCs w:val="20"/>
              </w:rPr>
              <w:t>Задачи муниципальной программы</w:t>
            </w:r>
          </w:p>
        </w:tc>
        <w:tc>
          <w:tcPr>
            <w:tcW w:w="8505" w:type="dxa"/>
          </w:tcPr>
          <w:p w14:paraId="707BE22E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1. </w:t>
            </w:r>
            <w:r w:rsidRPr="00866484">
              <w:rPr>
                <w:rFonts w:ascii="Times New Roman" w:hAnsi="Times New Roman"/>
                <w:sz w:val="20"/>
              </w:rPr>
              <w:t xml:space="preserve">Обеспечение правопорядка и общественной безопасности на территории </w:t>
            </w:r>
            <w:r>
              <w:rPr>
                <w:rFonts w:ascii="Times New Roman" w:hAnsi="Times New Roman"/>
                <w:sz w:val="20"/>
              </w:rPr>
              <w:t>муниципального образования муниципального округа</w:t>
            </w:r>
            <w:r w:rsidRPr="00866484">
              <w:rPr>
                <w:rFonts w:ascii="Times New Roman" w:hAnsi="Times New Roman"/>
                <w:sz w:val="20"/>
              </w:rPr>
              <w:t xml:space="preserve"> «Княжпогостский»</w:t>
            </w:r>
            <w:r>
              <w:rPr>
                <w:rFonts w:ascii="Times New Roman" w:hAnsi="Times New Roman"/>
                <w:sz w:val="20"/>
              </w:rPr>
              <w:t>.</w:t>
            </w:r>
          </w:p>
          <w:p w14:paraId="5BA0F5C5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2. П</w:t>
            </w:r>
            <w:r w:rsidRPr="00866484">
              <w:rPr>
                <w:rFonts w:ascii="Times New Roman" w:hAnsi="Times New Roman"/>
                <w:sz w:val="20"/>
              </w:rPr>
              <w:t>овышение качества и эффективности профилактики правонару</w:t>
            </w:r>
            <w:r>
              <w:rPr>
                <w:rFonts w:ascii="Times New Roman" w:hAnsi="Times New Roman"/>
                <w:sz w:val="20"/>
              </w:rPr>
              <w:t>шений среди несовершеннолетних.</w:t>
            </w:r>
          </w:p>
          <w:p w14:paraId="49017888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3. </w:t>
            </w:r>
            <w:r w:rsidRPr="007955C3">
              <w:rPr>
                <w:rStyle w:val="14"/>
                <w:sz w:val="20"/>
                <w:szCs w:val="20"/>
              </w:rPr>
              <w:t xml:space="preserve">Повышение уровня подготовки населения, сил гражданской обороны и </w:t>
            </w:r>
            <w:r>
              <w:rPr>
                <w:rStyle w:val="14"/>
                <w:sz w:val="20"/>
                <w:szCs w:val="20"/>
              </w:rPr>
              <w:t>единой государственной системы предупреждения и ликвидации чрезвычайных ситуаций (далее – РСЧС)</w:t>
            </w:r>
            <w:r w:rsidRPr="007955C3">
              <w:rPr>
                <w:rStyle w:val="14"/>
                <w:sz w:val="20"/>
                <w:szCs w:val="20"/>
              </w:rPr>
              <w:t xml:space="preserve"> к ведению территориальной и гражданской обороны, защите населения и территорий от чрезвычайных ситуаций природного и </w:t>
            </w:r>
            <w:r w:rsidRPr="00D4162A">
              <w:rPr>
                <w:rStyle w:val="14"/>
                <w:sz w:val="20"/>
                <w:szCs w:val="20"/>
              </w:rPr>
              <w:t>техногенного характера, а также п</w:t>
            </w:r>
            <w:r w:rsidRPr="00D4162A">
              <w:rPr>
                <w:rFonts w:ascii="Times New Roman" w:hAnsi="Times New Roman" w:cs="Times New Roman"/>
                <w:sz w:val="20"/>
              </w:rPr>
              <w:t>ринятие</w:t>
            </w:r>
            <w:r w:rsidRPr="007955C3">
              <w:rPr>
                <w:rFonts w:ascii="Times New Roman" w:hAnsi="Times New Roman" w:cs="Times New Roman"/>
                <w:sz w:val="20"/>
              </w:rPr>
              <w:t xml:space="preserve"> эффективных мер по сокращению происшествий на водных объектах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  <w:p w14:paraId="5879DDCF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4.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Ф</w:t>
            </w:r>
            <w:r w:rsidRPr="00240D9F">
              <w:rPr>
                <w:rFonts w:ascii="Times New Roman" w:hAnsi="Times New Roman" w:cs="Courier New"/>
                <w:color w:val="000000"/>
                <w:sz w:val="20"/>
              </w:rPr>
              <w:t>ормировани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е</w:t>
            </w:r>
            <w:r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стойкого неприятия обществом идеологии терроризма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 и экстремизма</w:t>
            </w:r>
            <w:r w:rsidRPr="00240D9F">
              <w:rPr>
                <w:rFonts w:ascii="Times New Roman" w:hAnsi="Times New Roman" w:cs="Courier New"/>
                <w:color w:val="000000"/>
                <w:sz w:val="20"/>
              </w:rPr>
              <w:t>, обеспечение антитеррористической защищенности социально-значимых объектов и мест с массовым пребыванием людей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.</w:t>
            </w:r>
          </w:p>
          <w:p w14:paraId="563F3753" w14:textId="77777777" w:rsidR="00AC6D49" w:rsidRPr="003654B3" w:rsidRDefault="00AC6D49" w:rsidP="00F313C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5.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Уменьшение негативного воздействия на окружающую среду, обеспечение экологической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и пожарной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безопасности на территории муниципального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округа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«Княжпогостский»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.</w:t>
            </w:r>
          </w:p>
        </w:tc>
      </w:tr>
      <w:tr w:rsidR="00AC6D49" w:rsidRPr="00866484" w14:paraId="78816A73" w14:textId="77777777" w:rsidTr="00F313CE">
        <w:tc>
          <w:tcPr>
            <w:tcW w:w="2127" w:type="dxa"/>
          </w:tcPr>
          <w:p w14:paraId="1F8CC06C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54B3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муниципальной программы</w:t>
            </w:r>
          </w:p>
        </w:tc>
        <w:tc>
          <w:tcPr>
            <w:tcW w:w="8505" w:type="dxa"/>
          </w:tcPr>
          <w:p w14:paraId="75BEBD28" w14:textId="77777777" w:rsidR="00AC6D49" w:rsidRPr="002C60AA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 w:rsidRPr="002C60AA">
              <w:rPr>
                <w:rFonts w:ascii="Times New Roman" w:hAnsi="Times New Roman"/>
                <w:sz w:val="20"/>
                <w:szCs w:val="20"/>
              </w:rPr>
              <w:t>1) снижение количества зарегистрированных преступлений ежегодно</w:t>
            </w:r>
            <w:r>
              <w:rPr>
                <w:rFonts w:ascii="Times New Roman" w:hAnsi="Times New Roman"/>
                <w:sz w:val="20"/>
                <w:szCs w:val="20"/>
              </w:rPr>
              <w:t>,</w:t>
            </w:r>
            <w:r w:rsidRPr="002C60AA">
              <w:rPr>
                <w:rFonts w:ascii="Times New Roman" w:hAnsi="Times New Roman"/>
                <w:sz w:val="20"/>
                <w:szCs w:val="20"/>
              </w:rPr>
              <w:t xml:space="preserve"> (%);</w:t>
            </w:r>
          </w:p>
          <w:p w14:paraId="316BA423" w14:textId="77777777" w:rsidR="00AC6D49" w:rsidRPr="002C60AA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 w:rsidRPr="002C60AA">
              <w:rPr>
                <w:rFonts w:ascii="Times New Roman" w:hAnsi="Times New Roman"/>
                <w:sz w:val="20"/>
                <w:szCs w:val="20"/>
              </w:rPr>
              <w:t>2) снижение количества преступлений, совершенных в общественных местах, (ед.); </w:t>
            </w:r>
          </w:p>
          <w:p w14:paraId="0984AF41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>) количество преступлений, совершенных несовершеннолетними, в том числе с их участием</w:t>
            </w:r>
            <w:r>
              <w:rPr>
                <w:rFonts w:ascii="Times New Roman" w:hAnsi="Times New Roman" w:cs="Courier New"/>
                <w:sz w:val="20"/>
              </w:rPr>
              <w:t xml:space="preserve"> (ед.)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4244109A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lastRenderedPageBreak/>
              <w:t xml:space="preserve">4) </w:t>
            </w:r>
            <w:r w:rsidRPr="008F7BE2">
              <w:rPr>
                <w:rFonts w:ascii="Times New Roman" w:hAnsi="Times New Roman" w:cs="Courier New"/>
                <w:sz w:val="20"/>
              </w:rPr>
              <w:t>вовлечен</w:t>
            </w:r>
            <w:r>
              <w:rPr>
                <w:rFonts w:ascii="Times New Roman" w:hAnsi="Times New Roman" w:cs="Courier New"/>
                <w:sz w:val="20"/>
              </w:rPr>
              <w:t>ие несовершеннолетних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 в организованные формы досуга на базе общеобразовательных организаций</w:t>
            </w:r>
            <w:r>
              <w:rPr>
                <w:rFonts w:ascii="Times New Roman" w:hAnsi="Times New Roman" w:cs="Courier New"/>
                <w:sz w:val="20"/>
              </w:rPr>
              <w:t>, (да/нет);</w:t>
            </w:r>
          </w:p>
          <w:p w14:paraId="483DC26E" w14:textId="77777777" w:rsidR="00AC6D49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 с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 xml:space="preserve">окращение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количества пострадавших (погибших) 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 xml:space="preserve">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округа «Княжпогостский» 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>вследствие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(происшествий)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>, пожаров, а также происшествий на водных объектах</w:t>
            </w:r>
            <w:r>
              <w:rPr>
                <w:rFonts w:ascii="Times New Roman" w:hAnsi="Times New Roman"/>
                <w:sz w:val="20"/>
                <w:szCs w:val="20"/>
              </w:rPr>
              <w:t>, (ед.);</w:t>
            </w:r>
          </w:p>
          <w:p w14:paraId="0458D1AD" w14:textId="77777777" w:rsidR="00AC6D49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6) обучение </w:t>
            </w:r>
            <w:r w:rsidRPr="008F7BE2">
              <w:rPr>
                <w:rFonts w:ascii="Times New Roman" w:hAnsi="Times New Roman"/>
                <w:sz w:val="20"/>
              </w:rPr>
              <w:t>должностных лиц организаций</w:t>
            </w:r>
            <w:r>
              <w:rPr>
                <w:rFonts w:ascii="Times New Roman" w:hAnsi="Times New Roman"/>
                <w:sz w:val="20"/>
              </w:rPr>
              <w:t xml:space="preserve"> и населения в области гражданской обороны и защиты населения в чрезвычайных ситуациях, (да/нет);</w:t>
            </w:r>
          </w:p>
          <w:p w14:paraId="5E7099E9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7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доля вопросов, рассмотренных на заседаниях Антитеррористической комиссии </w:t>
            </w:r>
            <w:r>
              <w:rPr>
                <w:rFonts w:ascii="Times New Roman" w:hAnsi="Times New Roman" w:cs="Courier New"/>
                <w:sz w:val="20"/>
              </w:rPr>
              <w:t>муниципального округа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 «Княжпогостский», от числа запланированных</w:t>
            </w:r>
            <w:r>
              <w:rPr>
                <w:rFonts w:ascii="Times New Roman" w:hAnsi="Times New Roman" w:cs="Courier New"/>
                <w:sz w:val="20"/>
              </w:rPr>
              <w:t xml:space="preserve"> (%)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20CD651A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8) 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размещение </w:t>
            </w:r>
            <w:r>
              <w:rPr>
                <w:rFonts w:ascii="Times New Roman" w:hAnsi="Times New Roman" w:cs="Courier New"/>
                <w:sz w:val="20"/>
              </w:rPr>
              <w:t xml:space="preserve">в СМИ </w:t>
            </w:r>
            <w:r w:rsidRPr="008F7BE2">
              <w:rPr>
                <w:rFonts w:ascii="Times New Roman" w:hAnsi="Times New Roman" w:cs="Courier New"/>
                <w:sz w:val="20"/>
              </w:rPr>
              <w:t>информационных материалов по тематике противодействия идеологии терроризма и экстремизма</w:t>
            </w:r>
            <w:r>
              <w:rPr>
                <w:rFonts w:ascii="Times New Roman" w:hAnsi="Times New Roman" w:cs="Courier New"/>
                <w:sz w:val="20"/>
              </w:rPr>
              <w:t xml:space="preserve"> (да/нет)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02AC47AD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9) выявление и </w:t>
            </w:r>
            <w:r w:rsidRPr="00DF2A28">
              <w:rPr>
                <w:rFonts w:ascii="Times New Roman" w:hAnsi="Times New Roman" w:cs="Courier New"/>
                <w:sz w:val="20"/>
              </w:rPr>
              <w:t>ликвид</w:t>
            </w:r>
            <w:r>
              <w:rPr>
                <w:rFonts w:ascii="Times New Roman" w:hAnsi="Times New Roman" w:cs="Courier New"/>
                <w:sz w:val="20"/>
              </w:rPr>
              <w:t>ация</w:t>
            </w:r>
            <w:r w:rsidRPr="00DF2A28">
              <w:rPr>
                <w:rFonts w:ascii="Times New Roman" w:hAnsi="Times New Roman" w:cs="Courier New"/>
                <w:sz w:val="20"/>
              </w:rPr>
              <w:t xml:space="preserve"> несанкционированных свалок </w:t>
            </w:r>
            <w:r>
              <w:rPr>
                <w:rFonts w:ascii="Times New Roman" w:hAnsi="Times New Roman" w:cs="Courier New"/>
                <w:sz w:val="20"/>
              </w:rPr>
              <w:t>на территории муниципального округа «Княжпогостский», (да/нет);</w:t>
            </w:r>
          </w:p>
          <w:p w14:paraId="2646784A" w14:textId="77777777" w:rsidR="00AC6D49" w:rsidRPr="008F7BE2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10) израсходование финансовых средств, выделяемых на выполнение мероприятий по охране окружающей среды, (да/нет).</w:t>
            </w:r>
          </w:p>
        </w:tc>
      </w:tr>
      <w:tr w:rsidR="00AC6D49" w:rsidRPr="00866484" w14:paraId="4A05B99A" w14:textId="77777777" w:rsidTr="00F313CE">
        <w:tc>
          <w:tcPr>
            <w:tcW w:w="2127" w:type="dxa"/>
          </w:tcPr>
          <w:p w14:paraId="17DDBE22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8505" w:type="dxa"/>
          </w:tcPr>
          <w:p w14:paraId="30D3D7AC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Сроки реализации муниципальной программы: </w:t>
            </w:r>
            <w:r>
              <w:rPr>
                <w:rFonts w:ascii="Times New Roman" w:hAnsi="Times New Roman"/>
                <w:sz w:val="20"/>
                <w:szCs w:val="20"/>
              </w:rPr>
              <w:t>2026 - 2030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годы  </w:t>
            </w:r>
          </w:p>
        </w:tc>
      </w:tr>
      <w:tr w:rsidR="00AC6D49" w:rsidRPr="00866484" w14:paraId="1B904427" w14:textId="77777777" w:rsidTr="00F313CE">
        <w:tc>
          <w:tcPr>
            <w:tcW w:w="2127" w:type="dxa"/>
          </w:tcPr>
          <w:p w14:paraId="1A2A5142" w14:textId="77777777" w:rsidR="00AC6D49" w:rsidRPr="00866484" w:rsidRDefault="00AC6D49" w:rsidP="00F313C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654B3">
              <w:rPr>
                <w:rFonts w:ascii="Times New Roman" w:hAnsi="Times New Roman"/>
                <w:sz w:val="20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8505" w:type="dxa"/>
          </w:tcPr>
          <w:p w14:paraId="647C2365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66484">
              <w:rPr>
                <w:rFonts w:ascii="Times New Roman" w:hAnsi="Times New Roman" w:cs="Times New Roman"/>
                <w:sz w:val="20"/>
              </w:rPr>
              <w:t>Реализация мероприятий муниципальной программы позволит:</w:t>
            </w:r>
          </w:p>
          <w:p w14:paraId="0966D268" w14:textId="77777777" w:rsidR="00AC6D49" w:rsidRPr="002C60AA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 w:rsidRPr="002C60AA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снизить </w:t>
            </w:r>
            <w:r w:rsidRPr="002C60AA">
              <w:rPr>
                <w:rFonts w:ascii="Times New Roman" w:hAnsi="Times New Roman"/>
                <w:sz w:val="20"/>
                <w:szCs w:val="20"/>
              </w:rPr>
              <w:t>количеств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C60AA">
              <w:rPr>
                <w:rFonts w:ascii="Times New Roman" w:hAnsi="Times New Roman"/>
                <w:sz w:val="20"/>
                <w:szCs w:val="20"/>
              </w:rPr>
              <w:t xml:space="preserve"> зарегистрированных преступлений ежегодно;</w:t>
            </w:r>
          </w:p>
          <w:p w14:paraId="48A284CC" w14:textId="77777777" w:rsidR="00AC6D49" w:rsidRPr="002C60AA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 w:rsidRPr="002C60AA">
              <w:rPr>
                <w:rFonts w:ascii="Times New Roman" w:hAnsi="Times New Roman"/>
                <w:sz w:val="20"/>
                <w:szCs w:val="20"/>
              </w:rPr>
              <w:t>2) сни</w:t>
            </w:r>
            <w:r>
              <w:rPr>
                <w:rFonts w:ascii="Times New Roman" w:hAnsi="Times New Roman"/>
                <w:sz w:val="20"/>
                <w:szCs w:val="20"/>
              </w:rPr>
              <w:t>зить</w:t>
            </w:r>
            <w:r w:rsidRPr="002C60AA">
              <w:rPr>
                <w:rFonts w:ascii="Times New Roman" w:hAnsi="Times New Roman"/>
                <w:sz w:val="20"/>
                <w:szCs w:val="20"/>
              </w:rPr>
              <w:t xml:space="preserve"> количеств</w:t>
            </w:r>
            <w:r>
              <w:rPr>
                <w:rFonts w:ascii="Times New Roman" w:hAnsi="Times New Roman"/>
                <w:sz w:val="20"/>
                <w:szCs w:val="20"/>
              </w:rPr>
              <w:t>о</w:t>
            </w:r>
            <w:r w:rsidRPr="002C60AA">
              <w:rPr>
                <w:rFonts w:ascii="Times New Roman" w:hAnsi="Times New Roman"/>
                <w:sz w:val="20"/>
                <w:szCs w:val="20"/>
              </w:rPr>
              <w:t xml:space="preserve"> преступлений, совершенных в общественных местах; </w:t>
            </w:r>
          </w:p>
          <w:p w14:paraId="1DCD559C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3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</w:t>
            </w:r>
            <w:r>
              <w:rPr>
                <w:rFonts w:ascii="Times New Roman" w:hAnsi="Times New Roman" w:cs="Courier New"/>
                <w:sz w:val="20"/>
              </w:rPr>
              <w:t xml:space="preserve">уменьшить </w:t>
            </w:r>
            <w:r w:rsidRPr="008F7BE2">
              <w:rPr>
                <w:rFonts w:ascii="Times New Roman" w:hAnsi="Times New Roman" w:cs="Courier New"/>
                <w:sz w:val="20"/>
              </w:rPr>
              <w:t>количество преступлений, совершенных несовершеннолетними, в том числе с их участием;</w:t>
            </w:r>
          </w:p>
          <w:p w14:paraId="695A10CB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4) занять общественно-полезными делами несовершеннолетних путем </w:t>
            </w:r>
            <w:r w:rsidRPr="008F7BE2">
              <w:rPr>
                <w:rFonts w:ascii="Times New Roman" w:hAnsi="Times New Roman" w:cs="Courier New"/>
                <w:sz w:val="20"/>
              </w:rPr>
              <w:t>вовлечен</w:t>
            </w:r>
            <w:r>
              <w:rPr>
                <w:rFonts w:ascii="Times New Roman" w:hAnsi="Times New Roman" w:cs="Courier New"/>
                <w:sz w:val="20"/>
              </w:rPr>
              <w:t xml:space="preserve">ия их </w:t>
            </w:r>
            <w:r w:rsidRPr="008F7BE2">
              <w:rPr>
                <w:rFonts w:ascii="Times New Roman" w:hAnsi="Times New Roman" w:cs="Courier New"/>
                <w:sz w:val="20"/>
              </w:rPr>
              <w:t>в организованные формы досуга на базе общеобразовательных организаций</w:t>
            </w:r>
            <w:r>
              <w:rPr>
                <w:rFonts w:ascii="Times New Roman" w:hAnsi="Times New Roman" w:cs="Courier New"/>
                <w:sz w:val="20"/>
              </w:rPr>
              <w:t>;</w:t>
            </w:r>
          </w:p>
          <w:p w14:paraId="3F4334C1" w14:textId="77777777" w:rsidR="00AC6D49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5) сократить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количество пострадавших (погибших) 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 xml:space="preserve">на территории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муниципального округа «Княжпогостский» 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>вследствие чрезвычайных ситуаций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(происшествий)</w:t>
            </w:r>
            <w:r w:rsidRPr="00767F49">
              <w:rPr>
                <w:rFonts w:ascii="Times New Roman" w:hAnsi="Times New Roman"/>
                <w:sz w:val="20"/>
                <w:szCs w:val="20"/>
              </w:rPr>
              <w:t>, пожаров, а также происшествий на водных объектах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14:paraId="104BB75E" w14:textId="77777777" w:rsidR="00AC6D49" w:rsidRDefault="00AC6D49" w:rsidP="00F313CE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6) повысить уровень образованности </w:t>
            </w:r>
            <w:r w:rsidRPr="008F7BE2">
              <w:rPr>
                <w:rFonts w:ascii="Times New Roman" w:hAnsi="Times New Roman"/>
                <w:sz w:val="20"/>
              </w:rPr>
              <w:t>должностных лиц организаций</w:t>
            </w:r>
            <w:r>
              <w:rPr>
                <w:rFonts w:ascii="Times New Roman" w:hAnsi="Times New Roman"/>
                <w:sz w:val="20"/>
              </w:rPr>
              <w:t xml:space="preserve"> и населения в области гражданской обороны и защиты населения в чрезвычайных ситуациях;</w:t>
            </w:r>
          </w:p>
          <w:p w14:paraId="43C6502A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7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рассмотреть на заседаниях Антитеррористической комиссии </w:t>
            </w:r>
            <w:r>
              <w:rPr>
                <w:rFonts w:ascii="Times New Roman" w:hAnsi="Times New Roman" w:cs="Times New Roman"/>
                <w:sz w:val="20"/>
              </w:rPr>
              <w:t>муниципального округа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 «Княжпогостский» до 100% вопросов, от числа запланированных;</w:t>
            </w:r>
          </w:p>
          <w:p w14:paraId="29FE2BE2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8) информировать население по вопросам </w:t>
            </w:r>
            <w:r w:rsidRPr="008F7BE2">
              <w:rPr>
                <w:rFonts w:ascii="Times New Roman" w:hAnsi="Times New Roman" w:cs="Courier New"/>
                <w:sz w:val="20"/>
              </w:rPr>
              <w:t>противодействия идеологии терроризма и экстремизма;</w:t>
            </w:r>
          </w:p>
          <w:p w14:paraId="16E641AA" w14:textId="77777777" w:rsidR="00AC6D49" w:rsidRDefault="00AC6D49" w:rsidP="00F313CE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 xml:space="preserve">9) снизить количество </w:t>
            </w:r>
            <w:r w:rsidRPr="00DF2A28">
              <w:rPr>
                <w:rFonts w:ascii="Times New Roman" w:hAnsi="Times New Roman" w:cs="Courier New"/>
                <w:sz w:val="20"/>
              </w:rPr>
              <w:t xml:space="preserve">несанкционированных свалок </w:t>
            </w:r>
            <w:r>
              <w:rPr>
                <w:rFonts w:ascii="Times New Roman" w:hAnsi="Times New Roman" w:cs="Courier New"/>
                <w:sz w:val="20"/>
              </w:rPr>
              <w:t>на территории муниципального округа «Княжпогостский»;</w:t>
            </w:r>
          </w:p>
          <w:p w14:paraId="1A71D1F4" w14:textId="77777777" w:rsidR="00AC6D49" w:rsidRPr="00866484" w:rsidRDefault="00AC6D49" w:rsidP="00F313CE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10) освоить финансовые средства, выделенные на выполнение мероприятий по охране окружающей среды, (да/нет).</w:t>
            </w:r>
          </w:p>
        </w:tc>
      </w:tr>
    </w:tbl>
    <w:p w14:paraId="08933CBA" w14:textId="77777777" w:rsidR="00AC6D49" w:rsidRDefault="00AC6D49" w:rsidP="00AC6D49">
      <w:pPr>
        <w:widowControl/>
        <w:autoSpaceDE w:val="0"/>
        <w:autoSpaceDN w:val="0"/>
        <w:adjustRightInd w:val="0"/>
        <w:jc w:val="both"/>
        <w:rPr>
          <w:rFonts w:ascii="Times New Roman" w:hAnsi="Times New Roman" w:cs="Times New Roman"/>
          <w:color w:val="auto"/>
          <w:sz w:val="20"/>
          <w:szCs w:val="20"/>
        </w:rPr>
      </w:pPr>
      <w:r>
        <w:rPr>
          <w:rFonts w:ascii="Times New Roman" w:hAnsi="Times New Roman" w:cs="Times New Roman"/>
          <w:color w:val="auto"/>
          <w:sz w:val="20"/>
          <w:szCs w:val="20"/>
        </w:rPr>
        <w:t xml:space="preserve">          </w:t>
      </w:r>
    </w:p>
    <w:p w14:paraId="138D53A9" w14:textId="77777777" w:rsidR="00AC6D49" w:rsidRDefault="00AC6D49" w:rsidP="00AC6D49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spacing w:val="2"/>
          <w:sz w:val="20"/>
          <w:szCs w:val="20"/>
        </w:rPr>
      </w:pPr>
      <w:r>
        <w:rPr>
          <w:rFonts w:ascii="Times New Roman" w:hAnsi="Times New Roman" w:cs="Times New Roman"/>
          <w:b/>
          <w:spacing w:val="2"/>
          <w:sz w:val="20"/>
          <w:szCs w:val="20"/>
        </w:rPr>
        <w:t>П</w:t>
      </w:r>
      <w:r w:rsidRPr="008D312C">
        <w:rPr>
          <w:rFonts w:ascii="Times New Roman" w:hAnsi="Times New Roman" w:cs="Times New Roman"/>
          <w:b/>
          <w:spacing w:val="2"/>
          <w:sz w:val="20"/>
          <w:szCs w:val="20"/>
        </w:rPr>
        <w:t xml:space="preserve">риоритеты, цели и задачи реализуемой муниципальной политики в </w:t>
      </w:r>
    </w:p>
    <w:p w14:paraId="2FCF34B1" w14:textId="77777777" w:rsidR="00AC6D49" w:rsidRPr="008D312C" w:rsidRDefault="00AC6D49" w:rsidP="00AC6D49">
      <w:pPr>
        <w:shd w:val="clear" w:color="auto" w:fill="FFFFFF"/>
        <w:jc w:val="center"/>
        <w:textAlignment w:val="baseline"/>
        <w:outlineLvl w:val="2"/>
        <w:rPr>
          <w:rFonts w:ascii="Times New Roman" w:hAnsi="Times New Roman" w:cs="Times New Roman"/>
          <w:b/>
          <w:spacing w:val="2"/>
          <w:sz w:val="20"/>
          <w:szCs w:val="20"/>
        </w:rPr>
      </w:pPr>
      <w:r w:rsidRPr="008D312C">
        <w:rPr>
          <w:rFonts w:ascii="Times New Roman" w:hAnsi="Times New Roman" w:cs="Times New Roman"/>
          <w:b/>
          <w:spacing w:val="2"/>
          <w:sz w:val="20"/>
          <w:szCs w:val="20"/>
        </w:rPr>
        <w:t>соответствующей сфере социально-экономического развития</w:t>
      </w:r>
    </w:p>
    <w:p w14:paraId="3B2529EA" w14:textId="77777777" w:rsidR="00AC6D49" w:rsidRDefault="00AC6D49" w:rsidP="00AC6D49">
      <w:pPr>
        <w:widowControl/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</w:pP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Одной из стратегических задач 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и приоритетным направлением муниципальной политики в сфере </w:t>
      </w: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социально-экономического развития </w:t>
      </w:r>
      <w:r>
        <w:rPr>
          <w:rFonts w:ascii="Times New Roman" w:hAnsi="Times New Roman" w:cs="Times New Roman"/>
          <w:spacing w:val="2"/>
          <w:sz w:val="20"/>
          <w:szCs w:val="20"/>
        </w:rPr>
        <w:t xml:space="preserve">муниципального округа </w:t>
      </w:r>
      <w:r w:rsidRPr="008D312C">
        <w:rPr>
          <w:rFonts w:ascii="Times New Roman" w:hAnsi="Times New Roman" w:cs="Times New Roman"/>
          <w:sz w:val="20"/>
          <w:szCs w:val="20"/>
        </w:rPr>
        <w:t xml:space="preserve">«Княжпогостский» </w:t>
      </w: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является </w:t>
      </w:r>
      <w:r>
        <w:rPr>
          <w:rFonts w:ascii="Times New Roman" w:hAnsi="Times New Roman"/>
          <w:sz w:val="20"/>
          <w:szCs w:val="20"/>
        </w:rPr>
        <w:t>о</w:t>
      </w:r>
      <w:r w:rsidRPr="00866484">
        <w:rPr>
          <w:rFonts w:ascii="Times New Roman" w:hAnsi="Times New Roman"/>
          <w:sz w:val="20"/>
          <w:szCs w:val="20"/>
        </w:rPr>
        <w:t>беспечение правопорядка и безопасности населения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повышение уровня правовой защищенности населения</w:t>
      </w:r>
      <w:r w:rsidRPr="00866484">
        <w:rPr>
          <w:rFonts w:ascii="Times New Roman" w:hAnsi="Times New Roman"/>
          <w:sz w:val="20"/>
          <w:szCs w:val="20"/>
        </w:rPr>
        <w:t xml:space="preserve"> на территории муниципального образования муницип</w:t>
      </w:r>
      <w:r>
        <w:rPr>
          <w:rFonts w:ascii="Times New Roman" w:hAnsi="Times New Roman"/>
          <w:sz w:val="20"/>
          <w:szCs w:val="20"/>
        </w:rPr>
        <w:t>ального округа «Княжпогостский», а так же о</w:t>
      </w:r>
      <w:r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беспечение эффективного функционирования и совершенствования системы предупреждения и ликвидации чрезвычайных ситуаций, системы предупреждения терроризма и экстремизма и охраны окружающей среды.</w:t>
      </w:r>
    </w:p>
    <w:p w14:paraId="1BC5D804" w14:textId="77777777" w:rsidR="00AC6D49" w:rsidRDefault="00AC6D49" w:rsidP="00AC6D49">
      <w:pPr>
        <w:ind w:firstLine="62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 w:cs="Times New Roman"/>
          <w:spacing w:val="2"/>
          <w:sz w:val="20"/>
          <w:szCs w:val="20"/>
        </w:rPr>
        <w:t xml:space="preserve">Целями муниципальной программы </w:t>
      </w:r>
      <w:r w:rsidRPr="00866484">
        <w:rPr>
          <w:rStyle w:val="11"/>
          <w:sz w:val="20"/>
          <w:szCs w:val="20"/>
        </w:rPr>
        <w:t>«</w:t>
      </w:r>
      <w:r w:rsidRPr="00866484">
        <w:rPr>
          <w:rFonts w:ascii="Times New Roman" w:hAnsi="Times New Roman" w:cs="Times New Roman"/>
          <w:sz w:val="20"/>
          <w:szCs w:val="20"/>
        </w:rPr>
        <w:t xml:space="preserve">Профилактика правонарушений и обеспечение безопасности на </w:t>
      </w:r>
      <w:r>
        <w:rPr>
          <w:rFonts w:ascii="Times New Roman" w:hAnsi="Times New Roman" w:cs="Times New Roman"/>
          <w:sz w:val="20"/>
          <w:szCs w:val="20"/>
        </w:rPr>
        <w:t>т</w:t>
      </w:r>
      <w:r w:rsidRPr="00866484">
        <w:rPr>
          <w:rFonts w:ascii="Times New Roman" w:hAnsi="Times New Roman" w:cs="Times New Roman"/>
          <w:sz w:val="20"/>
          <w:szCs w:val="20"/>
        </w:rPr>
        <w:t xml:space="preserve">ерритории муниципального </w:t>
      </w:r>
      <w:r>
        <w:rPr>
          <w:rStyle w:val="11"/>
          <w:sz w:val="20"/>
          <w:szCs w:val="20"/>
        </w:rPr>
        <w:t>округа</w:t>
      </w:r>
      <w:r w:rsidRPr="00866484">
        <w:rPr>
          <w:rStyle w:val="11"/>
          <w:sz w:val="20"/>
          <w:szCs w:val="20"/>
        </w:rPr>
        <w:t xml:space="preserve"> «Княжпогостский» </w:t>
      </w:r>
      <w:r>
        <w:rPr>
          <w:rStyle w:val="11"/>
          <w:sz w:val="20"/>
          <w:szCs w:val="20"/>
        </w:rPr>
        <w:t>(</w:t>
      </w: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далее - </w:t>
      </w:r>
      <w:r w:rsidRPr="00866484">
        <w:rPr>
          <w:rStyle w:val="11"/>
          <w:sz w:val="20"/>
          <w:szCs w:val="20"/>
        </w:rPr>
        <w:t>муниципальная программа</w:t>
      </w: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) </w:t>
      </w:r>
      <w:r>
        <w:rPr>
          <w:rFonts w:ascii="Times New Roman" w:hAnsi="Times New Roman" w:cs="Times New Roman"/>
          <w:spacing w:val="2"/>
          <w:sz w:val="20"/>
          <w:szCs w:val="20"/>
        </w:rPr>
        <w:t>являются о</w:t>
      </w:r>
      <w:r w:rsidRPr="003654B3">
        <w:rPr>
          <w:rFonts w:ascii="Times New Roman" w:hAnsi="Times New Roman"/>
          <w:sz w:val="20"/>
          <w:szCs w:val="20"/>
        </w:rPr>
        <w:t>беспечение правопорядка и безопасности населения</w:t>
      </w:r>
      <w:r>
        <w:rPr>
          <w:rFonts w:ascii="Times New Roman" w:hAnsi="Times New Roman"/>
          <w:sz w:val="20"/>
          <w:szCs w:val="20"/>
        </w:rPr>
        <w:t xml:space="preserve"> </w:t>
      </w:r>
      <w:r w:rsidRPr="00866484">
        <w:rPr>
          <w:rFonts w:ascii="Times New Roman" w:hAnsi="Times New Roman"/>
          <w:sz w:val="20"/>
          <w:szCs w:val="20"/>
        </w:rPr>
        <w:t xml:space="preserve">от </w:t>
      </w:r>
      <w:r>
        <w:rPr>
          <w:rFonts w:ascii="Times New Roman" w:hAnsi="Times New Roman"/>
          <w:sz w:val="20"/>
          <w:szCs w:val="20"/>
        </w:rPr>
        <w:t>угроз криминогенного, техногенного и природного характера</w:t>
      </w:r>
      <w:r w:rsidRPr="003654B3">
        <w:rPr>
          <w:rFonts w:ascii="Times New Roman" w:hAnsi="Times New Roman"/>
          <w:sz w:val="20"/>
          <w:szCs w:val="20"/>
        </w:rPr>
        <w:t xml:space="preserve">, </w:t>
      </w:r>
      <w:r w:rsidRPr="003654B3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>повышение уровня правовой защищенности населения</w:t>
      </w:r>
      <w:r w:rsidRPr="003654B3">
        <w:rPr>
          <w:rFonts w:ascii="Times New Roman" w:hAnsi="Times New Roman"/>
          <w:sz w:val="20"/>
          <w:szCs w:val="20"/>
        </w:rPr>
        <w:t xml:space="preserve"> на территории муниципального образования муниципального </w:t>
      </w:r>
      <w:r>
        <w:rPr>
          <w:rFonts w:ascii="Times New Roman" w:hAnsi="Times New Roman"/>
          <w:sz w:val="20"/>
          <w:szCs w:val="20"/>
        </w:rPr>
        <w:t>округа</w:t>
      </w:r>
      <w:r w:rsidRPr="003654B3">
        <w:rPr>
          <w:rFonts w:ascii="Times New Roman" w:hAnsi="Times New Roman"/>
          <w:sz w:val="20"/>
          <w:szCs w:val="20"/>
        </w:rPr>
        <w:t xml:space="preserve"> «Княжпогостский».</w:t>
      </w:r>
      <w:r w:rsidRPr="003654B3">
        <w:rPr>
          <w:rFonts w:ascii="Times New Roman" w:eastAsiaTheme="minorHAnsi" w:hAnsi="Times New Roman" w:cs="Times New Roman"/>
          <w:color w:val="auto"/>
          <w:sz w:val="20"/>
          <w:szCs w:val="20"/>
          <w:lang w:eastAsia="en-US"/>
        </w:rPr>
        <w:t xml:space="preserve"> Обеспечение эффективного функционирования и совершенствования системы предупреждения и ликвидации чрезвычайных ситуаций и системы предупреждения терроризма и экстремизма. </w:t>
      </w:r>
      <w:r w:rsidRPr="003654B3">
        <w:rPr>
          <w:rFonts w:ascii="Times New Roman" w:hAnsi="Times New Roman"/>
          <w:sz w:val="20"/>
        </w:rPr>
        <w:t xml:space="preserve">Уменьшение негативного воздействия на окружающую среду, обеспечение экологической безопасности на территории муниципального </w:t>
      </w:r>
      <w:r>
        <w:rPr>
          <w:rFonts w:ascii="Times New Roman" w:hAnsi="Times New Roman"/>
          <w:sz w:val="20"/>
        </w:rPr>
        <w:t>округа</w:t>
      </w:r>
      <w:r w:rsidRPr="003654B3">
        <w:rPr>
          <w:rFonts w:ascii="Times New Roman" w:hAnsi="Times New Roman"/>
          <w:sz w:val="20"/>
        </w:rPr>
        <w:t xml:space="preserve"> «Княжпогостский», охраны и защиты древесно-кустарниковой растительности, совершенствование системы экологического образования и формирования экологической культуры населения.</w:t>
      </w:r>
    </w:p>
    <w:p w14:paraId="0FFCDB69" w14:textId="77777777" w:rsidR="00AC6D49" w:rsidRPr="00866484" w:rsidRDefault="00AC6D49" w:rsidP="00AC6D49">
      <w:pPr>
        <w:ind w:firstLine="624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Для достижения этой цели необходимо решить следующие задачи:</w:t>
      </w:r>
    </w:p>
    <w:p w14:paraId="727A0955" w14:textId="77777777" w:rsidR="00AC6D49" w:rsidRPr="003654B3" w:rsidRDefault="00AC6D49" w:rsidP="00AC6D49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обеспечение общественной безопасности и охраны общественного порядка; </w:t>
      </w:r>
    </w:p>
    <w:p w14:paraId="4EC4F8F0" w14:textId="77777777" w:rsidR="00AC6D49" w:rsidRPr="003654B3" w:rsidRDefault="00AC6D49" w:rsidP="00AC6D49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создание условий для социальной реабилитации, адаптации и трудоустройства лиц, освободившихся из мест лишения свободы, и </w:t>
      </w:r>
      <w:r w:rsidRPr="003654B3">
        <w:rPr>
          <w:rStyle w:val="14"/>
          <w:sz w:val="20"/>
          <w:szCs w:val="20"/>
        </w:rPr>
        <w:t>осужденных к наказанию, не связанному с лишением свободы</w:t>
      </w:r>
      <w:r w:rsidRPr="003654B3">
        <w:rPr>
          <w:rFonts w:ascii="Times New Roman" w:hAnsi="Times New Roman"/>
          <w:sz w:val="20"/>
          <w:szCs w:val="20"/>
        </w:rPr>
        <w:t>;</w:t>
      </w:r>
    </w:p>
    <w:p w14:paraId="758F0127" w14:textId="77777777" w:rsidR="00AC6D49" w:rsidRPr="003654B3" w:rsidRDefault="00AC6D49" w:rsidP="00AC6D49">
      <w:pPr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18"/>
          <w:szCs w:val="18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укрепление межведомственного взаимодействия по профилактике правонарушений</w:t>
      </w:r>
    </w:p>
    <w:p w14:paraId="0A2C1993" w14:textId="77777777" w:rsidR="00AC6D49" w:rsidRPr="003654B3" w:rsidRDefault="00AC6D49" w:rsidP="00AC6D49">
      <w:pPr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</w:t>
      </w:r>
      <w:r w:rsidRPr="003654B3">
        <w:rPr>
          <w:rFonts w:ascii="Times New Roman" w:hAnsi="Times New Roman"/>
          <w:sz w:val="20"/>
        </w:rPr>
        <w:t>выполнение государственных полномочий по определению перечня должностных лиц органов местного самоуправления поселений, уполномоченных составлять протоколы об административных правонарушениях;</w:t>
      </w:r>
    </w:p>
    <w:p w14:paraId="58DDDF2A" w14:textId="77777777" w:rsidR="00AC6D49" w:rsidRPr="003654B3" w:rsidRDefault="00AC6D49" w:rsidP="00AC6D49">
      <w:pPr>
        <w:jc w:val="both"/>
        <w:rPr>
          <w:rFonts w:ascii="Times New Roman" w:hAnsi="Times New Roman" w:cs="Calibri"/>
          <w:color w:val="auto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</w:t>
      </w:r>
      <w:r w:rsidRPr="003654B3">
        <w:rPr>
          <w:rFonts w:ascii="Times New Roman" w:hAnsi="Times New Roman" w:cs="Calibri"/>
          <w:color w:val="auto"/>
          <w:sz w:val="20"/>
          <w:szCs w:val="20"/>
        </w:rPr>
        <w:t>содействие организации деятельности народных дружин в поселениях;</w:t>
      </w:r>
    </w:p>
    <w:p w14:paraId="52C72207" w14:textId="77777777" w:rsidR="00AC6D49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</w:r>
    </w:p>
    <w:p w14:paraId="3C71433B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снижение количества преступлений, совершенных в состоянии алкогольного и наркотического опьянения;</w:t>
      </w:r>
    </w:p>
    <w:p w14:paraId="602CFC5B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lastRenderedPageBreak/>
        <w:t>-</w:t>
      </w:r>
      <w:r w:rsidRPr="003654B3">
        <w:rPr>
          <w:rFonts w:ascii="Times New Roman" w:hAnsi="Times New Roman"/>
          <w:sz w:val="20"/>
        </w:rPr>
        <w:t xml:space="preserve"> снижение количества преступлений, совершенных несовершеннолетними, от общего количества оконченных расследованием преступлений (ежегодно);</w:t>
      </w:r>
    </w:p>
    <w:p w14:paraId="38DA2BAA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вовлечение несовершеннолетних в организованные формы отдыха и труда;</w:t>
      </w:r>
    </w:p>
    <w:p w14:paraId="24C9F539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совершенствование профилактической работы с несовершеннолетними «группы риска»;</w:t>
      </w:r>
    </w:p>
    <w:p w14:paraId="72D144BA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подготовка населения, сил гражданской обороны и единой государственной системы предупреждения и ликвидации чрезвычайных ситуаций (далее – РСЧС) к ведению территориальной и гражданской обороны, защите населения и территорий от чрезвычайных ситуаций природного и техногенного характера;</w:t>
      </w:r>
    </w:p>
    <w:p w14:paraId="6146762D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повышение готовности муниципального звена Коми республиканской подсистемы РСЧС к защите населения и территорий от ЧС природного и техногенного характера в мирное и военное время;</w:t>
      </w:r>
    </w:p>
    <w:p w14:paraId="673077AF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проведение профилактических дезинсекционных мероприятий;</w:t>
      </w:r>
    </w:p>
    <w:p w14:paraId="496C5E86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предупреждение гибели людей на водных объектах;</w:t>
      </w:r>
    </w:p>
    <w:p w14:paraId="5D730E60" w14:textId="77777777" w:rsidR="00AC6D49" w:rsidRPr="003654B3" w:rsidRDefault="00AC6D49" w:rsidP="00AC6D49">
      <w:pPr>
        <w:pStyle w:val="ConsPlusNormal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совершенствование муниципальной системы противодействия терроризму и экстремизму;</w:t>
      </w:r>
    </w:p>
    <w:p w14:paraId="21FB4E98" w14:textId="77777777" w:rsidR="00AC6D49" w:rsidRPr="003654B3" w:rsidRDefault="00AC6D49" w:rsidP="00AC6D49">
      <w:pPr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сбор, транспортировка, размещение отходов; </w:t>
      </w:r>
    </w:p>
    <w:p w14:paraId="4102EF44" w14:textId="77777777" w:rsidR="00AC6D49" w:rsidRPr="003654B3" w:rsidRDefault="00AC6D49" w:rsidP="00AC6D49">
      <w:pPr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ликвидация мест несанкционированного размещения отходов; </w:t>
      </w:r>
    </w:p>
    <w:p w14:paraId="28A1D993" w14:textId="77777777" w:rsidR="00AC6D49" w:rsidRPr="003654B3" w:rsidRDefault="00AC6D49" w:rsidP="00AC6D49">
      <w:pPr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озеленение территорий;</w:t>
      </w:r>
    </w:p>
    <w:p w14:paraId="64249605" w14:textId="77777777" w:rsidR="00AC6D49" w:rsidRPr="003654B3" w:rsidRDefault="00AC6D49" w:rsidP="00AC6D49">
      <w:pPr>
        <w:widowControl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-</w:t>
      </w:r>
      <w:r w:rsidRPr="003654B3">
        <w:rPr>
          <w:rFonts w:ascii="Times New Roman" w:hAnsi="Times New Roman"/>
          <w:sz w:val="20"/>
          <w:szCs w:val="20"/>
        </w:rPr>
        <w:t xml:space="preserve"> обеспечение противопожарных мер;</w:t>
      </w:r>
    </w:p>
    <w:p w14:paraId="6A9C31CE" w14:textId="77777777" w:rsidR="00AC6D49" w:rsidRDefault="00AC6D49" w:rsidP="00AC6D49">
      <w:pPr>
        <w:shd w:val="clear" w:color="auto" w:fill="FFFFFF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>
        <w:rPr>
          <w:rFonts w:ascii="Times New Roman" w:hAnsi="Times New Roman"/>
          <w:sz w:val="20"/>
        </w:rPr>
        <w:t>-</w:t>
      </w:r>
      <w:r w:rsidRPr="003654B3">
        <w:rPr>
          <w:rFonts w:ascii="Times New Roman" w:hAnsi="Times New Roman"/>
          <w:sz w:val="20"/>
        </w:rPr>
        <w:t xml:space="preserve"> проведение работ по установлению границ лесопарков</w:t>
      </w:r>
      <w:r>
        <w:rPr>
          <w:rFonts w:ascii="Times New Roman" w:hAnsi="Times New Roman"/>
          <w:sz w:val="20"/>
        </w:rPr>
        <w:t>.</w:t>
      </w: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</w:p>
    <w:p w14:paraId="052F8C93" w14:textId="77777777" w:rsidR="00AC6D49" w:rsidRPr="008D312C" w:rsidRDefault="00AC6D49" w:rsidP="00AC6D49">
      <w:pPr>
        <w:shd w:val="clear" w:color="auto" w:fill="FFFFFF"/>
        <w:ind w:firstLine="624"/>
        <w:jc w:val="both"/>
        <w:textAlignment w:val="baseline"/>
        <w:rPr>
          <w:rFonts w:ascii="Times New Roman" w:hAnsi="Times New Roman" w:cs="Times New Roman"/>
          <w:spacing w:val="2"/>
          <w:sz w:val="20"/>
          <w:szCs w:val="20"/>
        </w:rPr>
      </w:pP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Программа включает </w:t>
      </w:r>
      <w:r>
        <w:rPr>
          <w:rFonts w:ascii="Times New Roman" w:hAnsi="Times New Roman" w:cs="Times New Roman"/>
          <w:spacing w:val="2"/>
          <w:sz w:val="20"/>
          <w:szCs w:val="20"/>
        </w:rPr>
        <w:t>в себя 5</w:t>
      </w: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 подпрограмм, для каждой подпрограммы определены цели и задачи, решение которых обеспечивает достижение цел</w:t>
      </w:r>
      <w:r>
        <w:rPr>
          <w:rFonts w:ascii="Times New Roman" w:hAnsi="Times New Roman" w:cs="Times New Roman"/>
          <w:spacing w:val="2"/>
          <w:sz w:val="20"/>
          <w:szCs w:val="20"/>
        </w:rPr>
        <w:t>ей</w:t>
      </w:r>
      <w:r w:rsidRPr="008D312C">
        <w:rPr>
          <w:rFonts w:ascii="Times New Roman" w:hAnsi="Times New Roman" w:cs="Times New Roman"/>
          <w:spacing w:val="2"/>
          <w:sz w:val="20"/>
          <w:szCs w:val="20"/>
        </w:rPr>
        <w:t xml:space="preserve"> </w:t>
      </w:r>
      <w:r w:rsidRPr="00866484">
        <w:rPr>
          <w:rStyle w:val="11"/>
          <w:sz w:val="20"/>
          <w:szCs w:val="20"/>
        </w:rPr>
        <w:t>муниципальн</w:t>
      </w:r>
      <w:r>
        <w:rPr>
          <w:rStyle w:val="11"/>
          <w:sz w:val="20"/>
          <w:szCs w:val="20"/>
        </w:rPr>
        <w:t>ой</w:t>
      </w:r>
      <w:r w:rsidRPr="00866484">
        <w:rPr>
          <w:rStyle w:val="11"/>
          <w:sz w:val="20"/>
          <w:szCs w:val="20"/>
        </w:rPr>
        <w:t xml:space="preserve"> программ</w:t>
      </w:r>
      <w:r>
        <w:rPr>
          <w:rStyle w:val="11"/>
          <w:sz w:val="20"/>
          <w:szCs w:val="20"/>
        </w:rPr>
        <w:t>ы.</w:t>
      </w:r>
    </w:p>
    <w:p w14:paraId="0C3083A0" w14:textId="77777777" w:rsidR="00AC6D49" w:rsidRPr="00BF3861" w:rsidRDefault="00AC6D49" w:rsidP="00AC6D49">
      <w:pPr>
        <w:pStyle w:val="ConsPlusNormal"/>
        <w:ind w:firstLine="624"/>
        <w:jc w:val="both"/>
        <w:rPr>
          <w:rFonts w:ascii="Times New Roman" w:hAnsi="Times New Roman" w:cs="Times New Roman"/>
          <w:sz w:val="20"/>
        </w:rPr>
      </w:pPr>
      <w:r w:rsidRPr="00BF3861">
        <w:rPr>
          <w:rFonts w:ascii="Times New Roman" w:hAnsi="Times New Roman" w:cs="Times New Roman"/>
          <w:sz w:val="20"/>
        </w:rPr>
        <w:t xml:space="preserve">Перечень и сведения о целевых индикаторах и показателях </w:t>
      </w:r>
      <w:r w:rsidRPr="00866484">
        <w:rPr>
          <w:rStyle w:val="11"/>
          <w:sz w:val="20"/>
          <w:szCs w:val="20"/>
        </w:rPr>
        <w:t>муниципальн</w:t>
      </w:r>
      <w:r>
        <w:rPr>
          <w:rStyle w:val="11"/>
          <w:sz w:val="20"/>
          <w:szCs w:val="20"/>
        </w:rPr>
        <w:t>ой</w:t>
      </w:r>
      <w:r w:rsidRPr="00866484">
        <w:rPr>
          <w:rStyle w:val="11"/>
          <w:sz w:val="20"/>
          <w:szCs w:val="20"/>
        </w:rPr>
        <w:t xml:space="preserve"> программ</w:t>
      </w:r>
      <w:r>
        <w:rPr>
          <w:rStyle w:val="11"/>
          <w:sz w:val="20"/>
          <w:szCs w:val="20"/>
        </w:rPr>
        <w:t>ы</w:t>
      </w:r>
      <w:r w:rsidRPr="00BF3861">
        <w:rPr>
          <w:rFonts w:ascii="Times New Roman" w:hAnsi="Times New Roman" w:cs="Times New Roman"/>
          <w:sz w:val="20"/>
        </w:rPr>
        <w:t xml:space="preserve"> приведены в таблице </w:t>
      </w:r>
      <w:r>
        <w:rPr>
          <w:rFonts w:ascii="Times New Roman" w:hAnsi="Times New Roman" w:cs="Times New Roman"/>
          <w:sz w:val="20"/>
        </w:rPr>
        <w:t>1 Приложения 2</w:t>
      </w:r>
      <w:r w:rsidRPr="00BF3861">
        <w:rPr>
          <w:rFonts w:ascii="Times New Roman" w:hAnsi="Times New Roman" w:cs="Times New Roman"/>
          <w:sz w:val="20"/>
        </w:rPr>
        <w:t>.</w:t>
      </w:r>
    </w:p>
    <w:p w14:paraId="3C3648A6" w14:textId="77777777" w:rsidR="00AC6D49" w:rsidRPr="00BF3861" w:rsidRDefault="00AC6D49" w:rsidP="00AC6D49">
      <w:pPr>
        <w:pStyle w:val="ConsPlusNormal"/>
        <w:ind w:firstLine="624"/>
        <w:jc w:val="both"/>
        <w:rPr>
          <w:rFonts w:ascii="Times New Roman" w:hAnsi="Times New Roman" w:cs="Times New Roman"/>
          <w:sz w:val="20"/>
        </w:rPr>
      </w:pPr>
      <w:r w:rsidRPr="00BF3861">
        <w:rPr>
          <w:rFonts w:ascii="Times New Roman" w:hAnsi="Times New Roman" w:cs="Times New Roman"/>
          <w:sz w:val="20"/>
        </w:rPr>
        <w:t xml:space="preserve">Перечень и характеристики основных мероприятий </w:t>
      </w:r>
      <w:r w:rsidRPr="00866484">
        <w:rPr>
          <w:rStyle w:val="11"/>
          <w:sz w:val="20"/>
          <w:szCs w:val="20"/>
        </w:rPr>
        <w:t>муниципальн</w:t>
      </w:r>
      <w:r>
        <w:rPr>
          <w:rStyle w:val="11"/>
          <w:sz w:val="20"/>
          <w:szCs w:val="20"/>
        </w:rPr>
        <w:t>ой</w:t>
      </w:r>
      <w:r w:rsidRPr="00866484">
        <w:rPr>
          <w:rStyle w:val="11"/>
          <w:sz w:val="20"/>
          <w:szCs w:val="20"/>
        </w:rPr>
        <w:t xml:space="preserve"> программ</w:t>
      </w:r>
      <w:r>
        <w:rPr>
          <w:rStyle w:val="11"/>
          <w:sz w:val="20"/>
          <w:szCs w:val="20"/>
        </w:rPr>
        <w:t>ы</w:t>
      </w:r>
      <w:r>
        <w:rPr>
          <w:rFonts w:ascii="Times New Roman" w:hAnsi="Times New Roman" w:cs="Times New Roman"/>
          <w:sz w:val="20"/>
        </w:rPr>
        <w:t xml:space="preserve"> и ведомственных целевых программ </w:t>
      </w:r>
      <w:r w:rsidRPr="00BF3861">
        <w:rPr>
          <w:rFonts w:ascii="Times New Roman" w:hAnsi="Times New Roman" w:cs="Times New Roman"/>
          <w:sz w:val="20"/>
        </w:rPr>
        <w:t xml:space="preserve">приведены в таблице </w:t>
      </w:r>
      <w:r>
        <w:rPr>
          <w:rFonts w:ascii="Times New Roman" w:hAnsi="Times New Roman" w:cs="Times New Roman"/>
          <w:sz w:val="20"/>
        </w:rPr>
        <w:t>2 Приложения 2.</w:t>
      </w:r>
    </w:p>
    <w:p w14:paraId="098DD2A3" w14:textId="77777777" w:rsidR="00AC6D49" w:rsidRDefault="00AC6D49" w:rsidP="00AC6D49">
      <w:pPr>
        <w:pStyle w:val="ConsPlusNormal"/>
        <w:ind w:firstLine="624"/>
        <w:jc w:val="both"/>
        <w:rPr>
          <w:rFonts w:ascii="Times New Roman" w:hAnsi="Times New Roman" w:cs="Times New Roman"/>
          <w:sz w:val="20"/>
        </w:rPr>
      </w:pPr>
      <w:r w:rsidRPr="000E67D8">
        <w:rPr>
          <w:rFonts w:ascii="Times New Roman" w:hAnsi="Times New Roman" w:cs="Times New Roman"/>
          <w:sz w:val="20"/>
        </w:rPr>
        <w:t>Информация по финансовому обеспечению муниципальной программы за счет средств бюджета муниципального образования (с учетом средств межбюджетных трансфертов</w:t>
      </w:r>
      <w:r>
        <w:rPr>
          <w:rFonts w:ascii="Times New Roman" w:hAnsi="Times New Roman" w:cs="Times New Roman"/>
          <w:sz w:val="20"/>
        </w:rPr>
        <w:t xml:space="preserve"> из бюджетов РФ</w:t>
      </w:r>
      <w:r w:rsidRPr="000E67D8">
        <w:rPr>
          <w:rFonts w:ascii="Times New Roman" w:hAnsi="Times New Roman" w:cs="Times New Roman"/>
          <w:sz w:val="20"/>
        </w:rPr>
        <w:t xml:space="preserve">) приведена в таблице 3 Приложения </w:t>
      </w:r>
      <w:r>
        <w:rPr>
          <w:rFonts w:ascii="Times New Roman" w:hAnsi="Times New Roman" w:cs="Times New Roman"/>
          <w:sz w:val="20"/>
        </w:rPr>
        <w:t>2</w:t>
      </w:r>
      <w:r w:rsidRPr="000E67D8">
        <w:rPr>
          <w:rFonts w:ascii="Times New Roman" w:hAnsi="Times New Roman" w:cs="Times New Roman"/>
          <w:sz w:val="20"/>
        </w:rPr>
        <w:t>.</w:t>
      </w:r>
    </w:p>
    <w:p w14:paraId="20D671E3" w14:textId="77777777" w:rsidR="00AC6D49" w:rsidRDefault="00AC6D49" w:rsidP="00AC6D49">
      <w:pPr>
        <w:pStyle w:val="ConsPlusNormal"/>
        <w:ind w:firstLine="624"/>
        <w:jc w:val="both"/>
        <w:rPr>
          <w:rFonts w:ascii="Times New Roman" w:hAnsi="Times New Roman" w:cs="Times New Roman"/>
          <w:sz w:val="20"/>
        </w:rPr>
      </w:pPr>
      <w:r w:rsidRPr="000E67D8">
        <w:rPr>
          <w:rFonts w:ascii="Times New Roman" w:hAnsi="Times New Roman" w:cs="Times New Roman"/>
          <w:sz w:val="20"/>
        </w:rPr>
        <w:t>Ресурсное обеспечение и прогнозная (справочная) оценка расходов бюджета муниципального образования на реализацию целей муниципальной программы (с учетом средств межбюджетных трансфертов</w:t>
      </w:r>
      <w:r>
        <w:rPr>
          <w:rFonts w:ascii="Times New Roman" w:hAnsi="Times New Roman" w:cs="Times New Roman"/>
          <w:sz w:val="20"/>
        </w:rPr>
        <w:t xml:space="preserve"> из бюджетов РФ</w:t>
      </w:r>
      <w:r w:rsidRPr="000E67D8">
        <w:rPr>
          <w:rFonts w:ascii="Times New Roman" w:hAnsi="Times New Roman" w:cs="Times New Roman"/>
          <w:sz w:val="20"/>
        </w:rPr>
        <w:t>)</w:t>
      </w:r>
      <w:r>
        <w:rPr>
          <w:rFonts w:ascii="Times New Roman" w:hAnsi="Times New Roman" w:cs="Times New Roman"/>
          <w:sz w:val="20"/>
        </w:rPr>
        <w:t xml:space="preserve"> </w:t>
      </w:r>
      <w:r w:rsidRPr="000E67D8">
        <w:rPr>
          <w:rFonts w:ascii="Times New Roman" w:hAnsi="Times New Roman" w:cs="Times New Roman"/>
          <w:sz w:val="20"/>
        </w:rPr>
        <w:t xml:space="preserve">приведена в таблице </w:t>
      </w:r>
      <w:r>
        <w:rPr>
          <w:rFonts w:ascii="Times New Roman" w:hAnsi="Times New Roman" w:cs="Times New Roman"/>
          <w:sz w:val="20"/>
        </w:rPr>
        <w:t>4</w:t>
      </w:r>
      <w:r w:rsidRPr="000E67D8">
        <w:rPr>
          <w:rFonts w:ascii="Times New Roman" w:hAnsi="Times New Roman" w:cs="Times New Roman"/>
          <w:sz w:val="20"/>
        </w:rPr>
        <w:t xml:space="preserve"> Приложения </w:t>
      </w:r>
      <w:r>
        <w:rPr>
          <w:rFonts w:ascii="Times New Roman" w:hAnsi="Times New Roman" w:cs="Times New Roman"/>
          <w:sz w:val="20"/>
        </w:rPr>
        <w:t>2</w:t>
      </w:r>
      <w:r w:rsidRPr="000E67D8">
        <w:rPr>
          <w:rFonts w:ascii="Times New Roman" w:hAnsi="Times New Roman" w:cs="Times New Roman"/>
          <w:sz w:val="20"/>
        </w:rPr>
        <w:t>.</w:t>
      </w:r>
    </w:p>
    <w:p w14:paraId="5DDBCD8E" w14:textId="77777777" w:rsidR="00AC6D49" w:rsidRDefault="00AC6D49" w:rsidP="00AC6D49">
      <w:pPr>
        <w:pStyle w:val="ConsPlusNormal"/>
        <w:ind w:firstLine="624"/>
        <w:jc w:val="both"/>
        <w:rPr>
          <w:rFonts w:ascii="Times New Roman" w:hAnsi="Times New Roman" w:cs="Times New Roman"/>
          <w:sz w:val="20"/>
        </w:rPr>
      </w:pPr>
      <w:r w:rsidRPr="000E67D8">
        <w:rPr>
          <w:rFonts w:ascii="Times New Roman" w:hAnsi="Times New Roman" w:cs="Times New Roman"/>
          <w:sz w:val="20"/>
        </w:rPr>
        <w:t>Информация о показателях результатов использования субсидий и (или) иных межбюджетных трансфертов, предоставляемых из республиканского бюджета Республики Коми</w:t>
      </w:r>
      <w:r>
        <w:rPr>
          <w:rFonts w:ascii="Times New Roman" w:hAnsi="Times New Roman" w:cs="Times New Roman"/>
          <w:sz w:val="20"/>
        </w:rPr>
        <w:t xml:space="preserve"> </w:t>
      </w:r>
      <w:r w:rsidRPr="000E67D8">
        <w:rPr>
          <w:rFonts w:ascii="Times New Roman" w:hAnsi="Times New Roman" w:cs="Times New Roman"/>
          <w:sz w:val="20"/>
        </w:rPr>
        <w:t xml:space="preserve">приведена в таблице </w:t>
      </w:r>
      <w:r>
        <w:rPr>
          <w:rFonts w:ascii="Times New Roman" w:hAnsi="Times New Roman" w:cs="Times New Roman"/>
          <w:sz w:val="20"/>
        </w:rPr>
        <w:t>5</w:t>
      </w:r>
      <w:r w:rsidRPr="000E67D8">
        <w:rPr>
          <w:rFonts w:ascii="Times New Roman" w:hAnsi="Times New Roman" w:cs="Times New Roman"/>
          <w:sz w:val="20"/>
        </w:rPr>
        <w:t xml:space="preserve"> Приложения </w:t>
      </w:r>
      <w:r>
        <w:rPr>
          <w:rFonts w:ascii="Times New Roman" w:hAnsi="Times New Roman" w:cs="Times New Roman"/>
          <w:sz w:val="20"/>
        </w:rPr>
        <w:t>2</w:t>
      </w:r>
      <w:r w:rsidRPr="000E67D8">
        <w:rPr>
          <w:rFonts w:ascii="Times New Roman" w:hAnsi="Times New Roman" w:cs="Times New Roman"/>
          <w:sz w:val="20"/>
        </w:rPr>
        <w:t>.</w:t>
      </w:r>
    </w:p>
    <w:p w14:paraId="11AA3CF6" w14:textId="77777777" w:rsidR="00AC6D49" w:rsidRDefault="00AC6D49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A1BB0F1" w14:textId="630D5607" w:rsidR="002D4870" w:rsidRDefault="006A656C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2D4870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2D4870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1</w:t>
        </w:r>
      </w:hyperlink>
    </w:p>
    <w:p w14:paraId="669BCEC4" w14:textId="40C8C4FC" w:rsidR="008D312C" w:rsidRDefault="002D4870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  <w:r w:rsidRPr="002D4870">
        <w:rPr>
          <w:rFonts w:ascii="Times New Roman" w:hAnsi="Times New Roman" w:cs="Times New Roman"/>
          <w:b/>
          <w:sz w:val="20"/>
          <w:szCs w:val="20"/>
        </w:rPr>
        <w:t>«</w:t>
      </w:r>
      <w:hyperlink w:anchor="P120" w:history="1">
        <w:r w:rsidRPr="002D4870">
          <w:rPr>
            <w:rFonts w:ascii="Times New Roman" w:hAnsi="Times New Roman" w:cs="Times New Roman"/>
            <w:b/>
            <w:sz w:val="20"/>
            <w:szCs w:val="20"/>
          </w:rPr>
          <w:t>Профилактика преступлений</w:t>
        </w:r>
      </w:hyperlink>
      <w:r w:rsidRPr="002D4870">
        <w:rPr>
          <w:rFonts w:ascii="Times New Roman" w:hAnsi="Times New Roman" w:cs="Times New Roman"/>
          <w:b/>
          <w:sz w:val="20"/>
          <w:szCs w:val="20"/>
        </w:rPr>
        <w:t xml:space="preserve"> и иных правонарушений»</w:t>
      </w:r>
    </w:p>
    <w:p w14:paraId="52AF6E4D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муниципальной программы</w:t>
      </w:r>
    </w:p>
    <w:p w14:paraId="7139D50E" w14:textId="77777777" w:rsidR="009059C4" w:rsidRDefault="009059C4" w:rsidP="002D4870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36CD3681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ПАСПОРТ </w:t>
      </w:r>
    </w:p>
    <w:p w14:paraId="79B0B3D3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Подпрограммы 1 </w:t>
      </w:r>
      <w:r w:rsidRPr="00866484">
        <w:rPr>
          <w:rFonts w:ascii="Times New Roman" w:hAnsi="Times New Roman" w:cs="Times New Roman"/>
          <w:b w:val="0"/>
          <w:sz w:val="20"/>
          <w:szCs w:val="20"/>
        </w:rPr>
        <w:t>«</w:t>
      </w:r>
      <w:hyperlink w:anchor="P120" w:history="1">
        <w:r w:rsidRPr="00866484">
          <w:rPr>
            <w:rFonts w:ascii="Times New Roman" w:hAnsi="Times New Roman" w:cs="Times New Roman"/>
            <w:b w:val="0"/>
            <w:sz w:val="20"/>
            <w:szCs w:val="20"/>
          </w:rPr>
          <w:t>Профилактика преступлений</w:t>
        </w:r>
      </w:hyperlink>
      <w:r w:rsidRPr="00866484">
        <w:rPr>
          <w:rFonts w:ascii="Times New Roman" w:hAnsi="Times New Roman" w:cs="Times New Roman"/>
          <w:b w:val="0"/>
          <w:sz w:val="20"/>
          <w:szCs w:val="20"/>
        </w:rPr>
        <w:t xml:space="preserve"> и иных</w:t>
      </w:r>
      <w:r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Pr="00866484">
        <w:rPr>
          <w:rFonts w:ascii="Times New Roman" w:hAnsi="Times New Roman" w:cs="Times New Roman"/>
          <w:b w:val="0"/>
          <w:sz w:val="20"/>
          <w:szCs w:val="20"/>
        </w:rPr>
        <w:t>правонарушений»</w:t>
      </w: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14:paraId="0AEF9201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(далее – подпрограмма 1)</w:t>
      </w:r>
    </w:p>
    <w:p w14:paraId="7E520759" w14:textId="77777777" w:rsidR="00230DFF" w:rsidRPr="00866484" w:rsidRDefault="00230DFF" w:rsidP="00230DFF">
      <w:pPr>
        <w:ind w:firstLine="225"/>
        <w:jc w:val="both"/>
        <w:rPr>
          <w:rFonts w:ascii="Times New Roman" w:hAnsi="Times New Roman"/>
          <w:sz w:val="20"/>
          <w:szCs w:val="20"/>
        </w:rPr>
      </w:pPr>
    </w:p>
    <w:tbl>
      <w:tblPr>
        <w:tblW w:w="10632" w:type="dxa"/>
        <w:tblInd w:w="-179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230DFF" w:rsidRPr="00866484" w14:paraId="6FC87614" w14:textId="77777777" w:rsidTr="00447C04">
        <w:tc>
          <w:tcPr>
            <w:tcW w:w="2269" w:type="dxa"/>
          </w:tcPr>
          <w:p w14:paraId="2BF0CC7B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FE15AEE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1 </w:t>
            </w:r>
          </w:p>
        </w:tc>
        <w:tc>
          <w:tcPr>
            <w:tcW w:w="8363" w:type="dxa"/>
          </w:tcPr>
          <w:p w14:paraId="511F0BE3" w14:textId="66FD7136" w:rsidR="00FA21B5" w:rsidRDefault="00FA21B5" w:rsidP="00FA21B5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bookmarkStart w:id="1" w:name="_Hlk187744095"/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</w:t>
            </w:r>
            <w:r w:rsidR="003B34F8">
              <w:rPr>
                <w:rFonts w:ascii="Times New Roman" w:hAnsi="Times New Roman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sz w:val="20"/>
                <w:szCs w:val="20"/>
              </w:rPr>
              <w:t>чрезвычайным ситуациям</w:t>
            </w:r>
            <w:r w:rsidR="003B34F8">
              <w:rPr>
                <w:rFonts w:ascii="Times New Roman" w:hAnsi="Times New Roman"/>
                <w:sz w:val="20"/>
                <w:szCs w:val="20"/>
              </w:rPr>
              <w:t xml:space="preserve"> и антитеррористической безопасности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администрации муниципального </w:t>
            </w:r>
            <w:r w:rsidR="006070D5">
              <w:rPr>
                <w:rFonts w:ascii="Times New Roman" w:hAnsi="Times New Roman"/>
                <w:sz w:val="20"/>
                <w:szCs w:val="20"/>
              </w:rPr>
              <w:t>округа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  <w:bookmarkEnd w:id="1"/>
          <w:p w14:paraId="136A4AE9" w14:textId="1B4F6D41" w:rsidR="00230DFF" w:rsidRPr="00866484" w:rsidRDefault="00230DFF" w:rsidP="000B287C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0DFF" w:rsidRPr="00866484" w14:paraId="19E0E078" w14:textId="77777777" w:rsidTr="00447C04">
        <w:tc>
          <w:tcPr>
            <w:tcW w:w="2269" w:type="dxa"/>
          </w:tcPr>
          <w:p w14:paraId="41631A53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Цели подпрограммы 1</w:t>
            </w:r>
          </w:p>
        </w:tc>
        <w:tc>
          <w:tcPr>
            <w:tcW w:w="8363" w:type="dxa"/>
          </w:tcPr>
          <w:p w14:paraId="11F5B301" w14:textId="389D211F" w:rsidR="00230DFF" w:rsidRPr="00866484" w:rsidRDefault="00721882" w:rsidP="00815AFF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 xml:space="preserve">беспечение правопорядка и общественной безопасности на территории </w:t>
            </w:r>
            <w:r w:rsidR="00815AFF">
              <w:rPr>
                <w:rFonts w:ascii="Times New Roman" w:hAnsi="Times New Roman"/>
                <w:sz w:val="20"/>
                <w:szCs w:val="20"/>
              </w:rPr>
              <w:t xml:space="preserve">муниципального образования муниципального </w:t>
            </w:r>
            <w:r w:rsidR="006070D5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  <w:r w:rsidR="00C23A4E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</w:tr>
      <w:tr w:rsidR="00230DFF" w:rsidRPr="00866484" w14:paraId="76CF9162" w14:textId="77777777" w:rsidTr="00447C04">
        <w:tc>
          <w:tcPr>
            <w:tcW w:w="2269" w:type="dxa"/>
          </w:tcPr>
          <w:p w14:paraId="1775B966" w14:textId="77777777" w:rsidR="003722D6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  <w:p w14:paraId="63100A6C" w14:textId="19601E43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подпрограммы 1</w:t>
            </w:r>
          </w:p>
        </w:tc>
        <w:tc>
          <w:tcPr>
            <w:tcW w:w="8363" w:type="dxa"/>
          </w:tcPr>
          <w:p w14:paraId="0EF861D7" w14:textId="4A69C1EA" w:rsidR="00815AFF" w:rsidRPr="00866484" w:rsidRDefault="00230DFF" w:rsidP="00815AF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1)</w:t>
            </w:r>
            <w:r w:rsidR="00815AFF" w:rsidRPr="00866484">
              <w:rPr>
                <w:rFonts w:ascii="Times New Roman" w:hAnsi="Times New Roman"/>
                <w:sz w:val="20"/>
                <w:szCs w:val="20"/>
              </w:rPr>
              <w:t xml:space="preserve">  обеспечение общественной безопасности и охраны общественного порядка; </w:t>
            </w:r>
          </w:p>
          <w:p w14:paraId="796CBF3A" w14:textId="44252717" w:rsidR="00230DFF" w:rsidRPr="00866484" w:rsidRDefault="007270AE" w:rsidP="003D3A29">
            <w:pPr>
              <w:pStyle w:val="ad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="00815AFF">
              <w:rPr>
                <w:rFonts w:ascii="Times New Roman" w:hAnsi="Times New Roman"/>
                <w:sz w:val="20"/>
                <w:szCs w:val="20"/>
              </w:rPr>
              <w:t xml:space="preserve">) </w:t>
            </w:r>
            <w:r w:rsidR="00230DFF" w:rsidRPr="00866484">
              <w:rPr>
                <w:rFonts w:ascii="Times New Roman" w:hAnsi="Times New Roman"/>
                <w:sz w:val="20"/>
                <w:szCs w:val="20"/>
              </w:rPr>
              <w:t>укрепление межведомственного взаимодействия по профилактике правонарушений;</w:t>
            </w:r>
          </w:p>
          <w:p w14:paraId="489E2A74" w14:textId="61B4BC8D" w:rsidR="00E60755" w:rsidRPr="00866484" w:rsidRDefault="007270AE" w:rsidP="00C23A4E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3</w:t>
            </w:r>
            <w:r w:rsidR="00D021DD">
              <w:rPr>
                <w:rFonts w:ascii="Times New Roman" w:hAnsi="Times New Roman"/>
                <w:sz w:val="20"/>
              </w:rPr>
              <w:t>) создание безопасных условий в учреждениях социальной сферы, укрепление материально- технической базы с целью создания комплексной безопасности учреждений;</w:t>
            </w:r>
          </w:p>
        </w:tc>
      </w:tr>
      <w:tr w:rsidR="00230DFF" w:rsidRPr="00866484" w14:paraId="5A53EB58" w14:textId="77777777" w:rsidTr="00447C04">
        <w:tc>
          <w:tcPr>
            <w:tcW w:w="2269" w:type="dxa"/>
          </w:tcPr>
          <w:p w14:paraId="1409565D" w14:textId="06C4109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 1</w:t>
            </w:r>
          </w:p>
        </w:tc>
        <w:tc>
          <w:tcPr>
            <w:tcW w:w="8363" w:type="dxa"/>
          </w:tcPr>
          <w:p w14:paraId="27A4FFF4" w14:textId="6F6AB3CC" w:rsidR="00341249" w:rsidRPr="00866484" w:rsidRDefault="007270AE" w:rsidP="0034124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1</w:t>
            </w:r>
            <w:r w:rsidR="00341249" w:rsidRPr="00866484">
              <w:rPr>
                <w:rFonts w:ascii="Times New Roman" w:hAnsi="Times New Roman"/>
                <w:color w:val="auto"/>
                <w:sz w:val="20"/>
                <w:szCs w:val="20"/>
              </w:rPr>
              <w:t>) удельный вес преступлений, совершенных ранее судимыми лицами, от общего количества расследованных преступлений (%);</w:t>
            </w:r>
          </w:p>
          <w:p w14:paraId="0011A23A" w14:textId="3AFD180F" w:rsidR="00341249" w:rsidRDefault="007270AE" w:rsidP="0034124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2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количество граждан, которым оказана 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бесплатная юридическая 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помощь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(чел.)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3F893C26" w14:textId="3E417202" w:rsidR="00341249" w:rsidRPr="008F7BE2" w:rsidRDefault="007270AE" w:rsidP="0034124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3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>) с</w:t>
            </w:r>
            <w:r w:rsidR="00341249" w:rsidRPr="00F07DC9">
              <w:rPr>
                <w:rFonts w:ascii="Times New Roman" w:hAnsi="Times New Roman"/>
                <w:color w:val="auto"/>
                <w:sz w:val="20"/>
                <w:szCs w:val="20"/>
              </w:rPr>
              <w:t>одействие в создании условий для оказания помощи лицам, в отношении которых применяется пробация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(да/нет);</w:t>
            </w:r>
          </w:p>
          <w:p w14:paraId="0ED556AD" w14:textId="20EC3570" w:rsidR="00341249" w:rsidRDefault="007270AE" w:rsidP="0034124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4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 доля вопросов, рассмотренных на заседаниях межведомственной комиссии по обеспечению правопорядка и профилактики правонарушений от числа запланированных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296AD5EF" w14:textId="218A8F19" w:rsidR="00341249" w:rsidRPr="008F7BE2" w:rsidRDefault="007270AE" w:rsidP="0034124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>) п</w:t>
            </w:r>
            <w:r w:rsidR="00341249" w:rsidRPr="0011453F">
              <w:rPr>
                <w:rFonts w:ascii="Times New Roman" w:hAnsi="Times New Roman"/>
                <w:color w:val="auto"/>
                <w:sz w:val="20"/>
                <w:szCs w:val="20"/>
              </w:rPr>
              <w:t>роведение мероп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>р</w:t>
            </w:r>
            <w:r w:rsidR="00341249" w:rsidRPr="0011453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иятий по предоставлению помещения сотруднику, замещающему 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>д</w:t>
            </w:r>
            <w:r w:rsidR="00341249" w:rsidRPr="0011453F">
              <w:rPr>
                <w:rFonts w:ascii="Times New Roman" w:hAnsi="Times New Roman"/>
                <w:color w:val="auto"/>
                <w:sz w:val="20"/>
                <w:szCs w:val="20"/>
              </w:rPr>
              <w:t>олжность участкового уполномоченного полиции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(да/нет);</w:t>
            </w:r>
          </w:p>
          <w:p w14:paraId="029DF650" w14:textId="35EE9365" w:rsidR="00341249" w:rsidRPr="008F7BE2" w:rsidRDefault="007270AE" w:rsidP="0034124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6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) 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>осуществление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государственных полномочий по определению перечня должностных лиц, уполномоченных составлять протоколы об административных правонарушениях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(да/нет)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00FF0F4B" w14:textId="41E2BD38" w:rsidR="00341249" w:rsidRDefault="007270AE" w:rsidP="00341249">
            <w:pPr>
              <w:widowControl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7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) увеличение численного состава граждан, участвующих в охране общественного порядка (народные дружинники)</w:t>
            </w:r>
            <w:r w:rsidR="0034124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(%)</w:t>
            </w:r>
            <w:r w:rsidR="00341249" w:rsidRPr="008F7BE2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53FA5483" w14:textId="509DC61E" w:rsidR="00341249" w:rsidRPr="00C255A7" w:rsidRDefault="007270AE" w:rsidP="00341249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8</w:t>
            </w:r>
            <w:r w:rsidR="00341249" w:rsidRPr="00C255A7">
              <w:rPr>
                <w:rFonts w:ascii="Times New Roman" w:hAnsi="Times New Roman" w:cs="Courier New"/>
                <w:sz w:val="20"/>
              </w:rPr>
              <w:t>) выполнены мероприятия по обеспечению комплексной безопасности на объектах (территориях) муниципальных образовательных организаций</w:t>
            </w:r>
          </w:p>
          <w:p w14:paraId="034A7415" w14:textId="057FF30E" w:rsidR="006B41D7" w:rsidRPr="00866484" w:rsidRDefault="009E349E" w:rsidP="00341249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9</w:t>
            </w:r>
            <w:r w:rsidR="00341249" w:rsidRPr="008F7BE2">
              <w:rPr>
                <w:rFonts w:ascii="Times New Roman" w:hAnsi="Times New Roman" w:cs="Courier New"/>
                <w:sz w:val="20"/>
              </w:rPr>
              <w:t xml:space="preserve">) удельный вес преступлений, совершенных в состоянии опьянения (алкогольного, наркотического), от общего количества расследованных преступлений, </w:t>
            </w:r>
            <w:r w:rsidR="00341249">
              <w:rPr>
                <w:rFonts w:ascii="Times New Roman" w:hAnsi="Times New Roman" w:cs="Courier New"/>
                <w:sz w:val="20"/>
              </w:rPr>
              <w:t>(%)</w:t>
            </w:r>
            <w:r w:rsidR="00341249" w:rsidRPr="008F7BE2">
              <w:rPr>
                <w:rFonts w:ascii="Times New Roman" w:hAnsi="Times New Roman" w:cs="Courier New"/>
                <w:sz w:val="20"/>
              </w:rPr>
              <w:t>;</w:t>
            </w:r>
          </w:p>
        </w:tc>
      </w:tr>
      <w:tr w:rsidR="00230DFF" w:rsidRPr="00866484" w14:paraId="0E9B7D5F" w14:textId="77777777" w:rsidTr="00447C04">
        <w:tc>
          <w:tcPr>
            <w:tcW w:w="2269" w:type="dxa"/>
          </w:tcPr>
          <w:p w14:paraId="60788522" w14:textId="38015D04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 1</w:t>
            </w:r>
          </w:p>
        </w:tc>
        <w:tc>
          <w:tcPr>
            <w:tcW w:w="8363" w:type="dxa"/>
          </w:tcPr>
          <w:p w14:paraId="0A9844FE" w14:textId="19EA447D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подпрограмма 1 реализуется в </w:t>
            </w:r>
            <w:r w:rsidR="00E60755">
              <w:rPr>
                <w:rFonts w:ascii="Times New Roman" w:hAnsi="Times New Roman"/>
                <w:sz w:val="20"/>
                <w:szCs w:val="20"/>
              </w:rPr>
              <w:t>2026 - 2030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годах</w:t>
            </w:r>
          </w:p>
        </w:tc>
      </w:tr>
      <w:tr w:rsidR="00230DFF" w:rsidRPr="00866484" w14:paraId="731BE419" w14:textId="77777777" w:rsidTr="00447C04">
        <w:tc>
          <w:tcPr>
            <w:tcW w:w="2269" w:type="dxa"/>
          </w:tcPr>
          <w:p w14:paraId="027B0337" w14:textId="77777777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lastRenderedPageBreak/>
              <w:t>Ожидаемые результаты реализации подпрограммы 1</w:t>
            </w:r>
          </w:p>
        </w:tc>
        <w:tc>
          <w:tcPr>
            <w:tcW w:w="8363" w:type="dxa"/>
          </w:tcPr>
          <w:p w14:paraId="4436F5F3" w14:textId="77777777" w:rsidR="00230DFF" w:rsidRPr="008F7BE2" w:rsidRDefault="00230DFF" w:rsidP="003D3A29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>Реализация подпрограммы 1 позволит:</w:t>
            </w:r>
          </w:p>
          <w:p w14:paraId="38255E58" w14:textId="7A34C4F9" w:rsidR="0066527F" w:rsidRDefault="00275346" w:rsidP="0066527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</w:t>
            </w:r>
            <w:r w:rsidR="0066527F" w:rsidRPr="008F7BE2">
              <w:rPr>
                <w:rFonts w:ascii="Times New Roman" w:hAnsi="Times New Roman" w:cs="Times New Roman"/>
                <w:sz w:val="20"/>
              </w:rPr>
              <w:t>) сократить удельный вес преступлений, совершенных ранее судимыми лицами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1C07C8A7" w14:textId="15B00EB8" w:rsidR="0066527F" w:rsidRDefault="00275346" w:rsidP="006652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66527F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увелич</w:t>
            </w:r>
            <w:r w:rsidR="006652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ить</w:t>
            </w:r>
            <w:r w:rsidR="0066527F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количеств</w:t>
            </w:r>
            <w:r w:rsidR="006652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</w:t>
            </w:r>
            <w:r w:rsidR="0066527F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граждан, которым оказана бесплатная юридическая помощь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1A9776C" w14:textId="0B171ABF" w:rsidR="0066527F" w:rsidRPr="00120D61" w:rsidRDefault="00275346" w:rsidP="006652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6652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66527F" w:rsidRPr="00F07DC9">
              <w:rPr>
                <w:rFonts w:ascii="Times New Roman" w:hAnsi="Times New Roman"/>
                <w:color w:val="auto"/>
                <w:sz w:val="20"/>
                <w:szCs w:val="20"/>
              </w:rPr>
              <w:t>созда</w:t>
            </w:r>
            <w:r w:rsidR="0066527F">
              <w:rPr>
                <w:rFonts w:ascii="Times New Roman" w:hAnsi="Times New Roman"/>
                <w:color w:val="auto"/>
                <w:sz w:val="20"/>
                <w:szCs w:val="20"/>
              </w:rPr>
              <w:t>ть</w:t>
            </w:r>
            <w:r w:rsidR="0066527F" w:rsidRPr="00F07DC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услови</w:t>
            </w:r>
            <w:r w:rsidR="0066527F">
              <w:rPr>
                <w:rFonts w:ascii="Times New Roman" w:hAnsi="Times New Roman"/>
                <w:color w:val="auto"/>
                <w:sz w:val="20"/>
                <w:szCs w:val="20"/>
              </w:rPr>
              <w:t>я</w:t>
            </w:r>
            <w:r w:rsidR="0066527F" w:rsidRPr="00F07DC9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для оказания помощи лицам, в отношении которых применяется пробация</w:t>
            </w:r>
            <w:r w:rsidR="0066527F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0D575263" w14:textId="1E316503" w:rsidR="0066527F" w:rsidRDefault="00275346" w:rsidP="006652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4</w:t>
            </w:r>
            <w:r w:rsidR="006652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</w:t>
            </w:r>
            <w:r w:rsidR="0066527F" w:rsidRPr="008F7BE2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="0066527F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ежегодно рассматривать на заседаниях межведомственной комиссии по обеспечению правопорядка и профилактики правонарушений до 100 % вопросов, предусмотренных к рассмотрению;</w:t>
            </w:r>
          </w:p>
          <w:p w14:paraId="6A006605" w14:textId="54D56B03" w:rsidR="0066527F" w:rsidRPr="00120D61" w:rsidRDefault="00275346" w:rsidP="006652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/>
                <w:color w:val="auto"/>
                <w:sz w:val="20"/>
                <w:szCs w:val="20"/>
              </w:rPr>
              <w:t>5</w:t>
            </w:r>
            <w:r w:rsidR="0066527F">
              <w:rPr>
                <w:rFonts w:ascii="Times New Roman" w:hAnsi="Times New Roman"/>
                <w:color w:val="auto"/>
                <w:sz w:val="20"/>
                <w:szCs w:val="20"/>
              </w:rPr>
              <w:t>) обеспечить возможность служебной деятельности на подведомственной территории</w:t>
            </w:r>
            <w:r w:rsidR="0066527F" w:rsidRPr="0011453F">
              <w:rPr>
                <w:rFonts w:ascii="Times New Roman" w:hAnsi="Times New Roman"/>
                <w:color w:val="auto"/>
                <w:sz w:val="20"/>
                <w:szCs w:val="20"/>
              </w:rPr>
              <w:t xml:space="preserve"> сотруднику, замещающему должность участкового уполномоченного полиции</w:t>
            </w:r>
            <w:r w:rsidR="0066527F">
              <w:rPr>
                <w:rFonts w:ascii="Times New Roman" w:hAnsi="Times New Roman"/>
                <w:color w:val="auto"/>
                <w:sz w:val="20"/>
                <w:szCs w:val="20"/>
              </w:rPr>
              <w:t>;</w:t>
            </w:r>
          </w:p>
          <w:p w14:paraId="2C56C7A7" w14:textId="22F6C69A" w:rsidR="0066527F" w:rsidRPr="00120D61" w:rsidRDefault="00275346" w:rsidP="006652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6</w:t>
            </w:r>
            <w:r w:rsidR="0066527F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66527F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организовать </w:t>
            </w:r>
            <w:r w:rsidR="0066527F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выполнение государственных полномочий по определению перечня должностных лиц, уполномоченных составлять протоколы об административных правонарушениях; </w:t>
            </w:r>
          </w:p>
          <w:p w14:paraId="1836127C" w14:textId="0FD4719D" w:rsidR="0066527F" w:rsidRDefault="00275346" w:rsidP="0066527F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7</w:t>
            </w:r>
            <w:r w:rsidR="0066527F" w:rsidRPr="00120D61">
              <w:rPr>
                <w:rFonts w:ascii="Times New Roman" w:hAnsi="Times New Roman" w:cs="Times New Roman"/>
                <w:sz w:val="20"/>
              </w:rPr>
              <w:t>) увелич</w:t>
            </w:r>
            <w:r w:rsidR="0066527F">
              <w:rPr>
                <w:rFonts w:ascii="Times New Roman" w:hAnsi="Times New Roman" w:cs="Times New Roman"/>
                <w:sz w:val="20"/>
              </w:rPr>
              <w:t>ить</w:t>
            </w:r>
            <w:r w:rsidR="0066527F" w:rsidRPr="00120D61">
              <w:rPr>
                <w:rFonts w:ascii="Times New Roman" w:hAnsi="Times New Roman" w:cs="Times New Roman"/>
                <w:sz w:val="20"/>
              </w:rPr>
              <w:t xml:space="preserve"> числ</w:t>
            </w:r>
            <w:r w:rsidR="0066527F">
              <w:rPr>
                <w:rFonts w:ascii="Times New Roman" w:hAnsi="Times New Roman" w:cs="Times New Roman"/>
                <w:sz w:val="20"/>
              </w:rPr>
              <w:t>о</w:t>
            </w:r>
            <w:r w:rsidR="0066527F" w:rsidRPr="00120D61">
              <w:rPr>
                <w:rFonts w:ascii="Times New Roman" w:hAnsi="Times New Roman" w:cs="Times New Roman"/>
                <w:sz w:val="20"/>
              </w:rPr>
              <w:t xml:space="preserve"> граждан, участвующих в охране общественного порядка на территории </w:t>
            </w:r>
            <w:r w:rsidR="0066527F">
              <w:rPr>
                <w:rFonts w:ascii="Times New Roman" w:hAnsi="Times New Roman" w:cs="Times New Roman"/>
                <w:sz w:val="20"/>
              </w:rPr>
              <w:t>муниципального округа</w:t>
            </w:r>
            <w:r w:rsidR="0066527F" w:rsidRPr="00120D61">
              <w:rPr>
                <w:rFonts w:ascii="Times New Roman" w:hAnsi="Times New Roman" w:cs="Times New Roman"/>
                <w:sz w:val="20"/>
              </w:rPr>
              <w:t xml:space="preserve"> «Княжпогостский»</w:t>
            </w:r>
            <w:r>
              <w:rPr>
                <w:rFonts w:ascii="Times New Roman" w:hAnsi="Times New Roman" w:cs="Times New Roman"/>
                <w:sz w:val="20"/>
              </w:rPr>
              <w:t>;</w:t>
            </w:r>
          </w:p>
          <w:p w14:paraId="6D6FD717" w14:textId="75554341" w:rsidR="0066527F" w:rsidRDefault="00275346" w:rsidP="0066527F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8</w:t>
            </w:r>
            <w:r w:rsidR="0066527F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увеличить </w:t>
            </w:r>
            <w:r w:rsidR="0066527F">
              <w:rPr>
                <w:rFonts w:ascii="Times New Roman" w:hAnsi="Times New Roman"/>
                <w:color w:val="auto"/>
                <w:sz w:val="20"/>
                <w:szCs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38A37DBF" w14:textId="526F8B8A" w:rsidR="00716785" w:rsidRPr="008F7BE2" w:rsidRDefault="00275346" w:rsidP="0066527F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  <w:r w:rsidR="0066527F" w:rsidRPr="00866484">
              <w:rPr>
                <w:rFonts w:ascii="Times New Roman" w:hAnsi="Times New Roman" w:cs="Times New Roman"/>
                <w:sz w:val="20"/>
              </w:rPr>
              <w:t>) сокра</w:t>
            </w:r>
            <w:r w:rsidR="0066527F">
              <w:rPr>
                <w:rFonts w:ascii="Times New Roman" w:hAnsi="Times New Roman" w:cs="Times New Roman"/>
                <w:sz w:val="20"/>
              </w:rPr>
              <w:t>тить</w:t>
            </w:r>
            <w:r w:rsidR="0066527F" w:rsidRPr="00866484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66527F">
              <w:rPr>
                <w:rFonts w:ascii="Times New Roman" w:hAnsi="Times New Roman" w:cs="Times New Roman"/>
                <w:sz w:val="20"/>
              </w:rPr>
              <w:t>удельный вес</w:t>
            </w:r>
            <w:r w:rsidR="0066527F" w:rsidRPr="00866484">
              <w:rPr>
                <w:rFonts w:ascii="Times New Roman" w:hAnsi="Times New Roman" w:cs="Times New Roman"/>
                <w:sz w:val="20"/>
              </w:rPr>
              <w:t xml:space="preserve"> преступлений, совершенных в состоянии алкогольного и наркотического опьянения,</w:t>
            </w:r>
            <w:r w:rsidR="0066527F" w:rsidRPr="008F7BE2">
              <w:rPr>
                <w:rFonts w:ascii="Times New Roman" w:hAnsi="Times New Roman" w:cs="Courier New"/>
                <w:sz w:val="20"/>
              </w:rPr>
              <w:t xml:space="preserve"> от общего количества расследованных преступлений</w:t>
            </w:r>
            <w:r w:rsidR="0066527F">
              <w:rPr>
                <w:rFonts w:ascii="Times New Roman" w:hAnsi="Times New Roman" w:cs="Times New Roman"/>
                <w:sz w:val="20"/>
              </w:rPr>
              <w:t>;</w:t>
            </w:r>
          </w:p>
        </w:tc>
      </w:tr>
    </w:tbl>
    <w:p w14:paraId="7477E0CF" w14:textId="77777777" w:rsidR="003902B0" w:rsidRPr="00866484" w:rsidRDefault="003902B0" w:rsidP="00230DFF">
      <w:pPr>
        <w:pStyle w:val="Heading"/>
        <w:jc w:val="both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75EA8DBC" w14:textId="77777777" w:rsidR="001917B6" w:rsidRDefault="001917B6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83314D5" w14:textId="1915D71F" w:rsidR="00B4737D" w:rsidRDefault="006A656C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>П</w:t>
        </w:r>
        <w:r w:rsidR="00B4737D">
          <w:rPr>
            <w:rFonts w:ascii="Times New Roman" w:hAnsi="Times New Roman" w:cs="Times New Roman"/>
            <w:b/>
            <w:sz w:val="20"/>
            <w:szCs w:val="20"/>
          </w:rPr>
          <w:t>ОДПРОГРАММА</w:t>
        </w:r>
        <w:r w:rsidR="00B4737D" w:rsidRPr="002D4870">
          <w:rPr>
            <w:rFonts w:ascii="Times New Roman" w:hAnsi="Times New Roman" w:cs="Times New Roman"/>
            <w:b/>
            <w:sz w:val="20"/>
            <w:szCs w:val="20"/>
          </w:rPr>
          <w:t xml:space="preserve"> </w:t>
        </w:r>
      </w:hyperlink>
      <w:r w:rsidR="00D021DD">
        <w:rPr>
          <w:rFonts w:ascii="Times New Roman" w:hAnsi="Times New Roman" w:cs="Times New Roman"/>
          <w:b/>
          <w:sz w:val="20"/>
          <w:szCs w:val="20"/>
        </w:rPr>
        <w:t>2</w:t>
      </w:r>
    </w:p>
    <w:p w14:paraId="2AB2E6C1" w14:textId="307D5EED" w:rsidR="00B4737D" w:rsidRDefault="006A656C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78" w:history="1"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«</w:t>
        </w:r>
        <w:hyperlink w:anchor="P234" w:history="1">
          <w:r w:rsidR="00B4737D" w:rsidRPr="00866484">
            <w:rPr>
              <w:rFonts w:ascii="Times New Roman" w:hAnsi="Times New Roman" w:cs="Times New Roman"/>
              <w:b/>
              <w:sz w:val="20"/>
              <w:szCs w:val="20"/>
            </w:rPr>
            <w:t>Профилактика безнадзорности</w:t>
          </w:r>
        </w:hyperlink>
        <w:r w:rsidR="00B4737D" w:rsidRPr="00866484">
          <w:rPr>
            <w:rFonts w:ascii="Times New Roman" w:hAnsi="Times New Roman" w:cs="Times New Roman"/>
            <w:b/>
            <w:sz w:val="20"/>
            <w:szCs w:val="20"/>
          </w:rPr>
          <w:t>, правонарушений и преступлений несовершеннолетних»</w:t>
        </w:r>
      </w:hyperlink>
    </w:p>
    <w:p w14:paraId="353EAEE8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муниципальной программы</w:t>
      </w:r>
    </w:p>
    <w:p w14:paraId="0ED11452" w14:textId="77777777" w:rsidR="009059C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6C45C148" w14:textId="7736DD34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ПАСПОРТ </w:t>
      </w:r>
    </w:p>
    <w:p w14:paraId="2703A3F6" w14:textId="77777777" w:rsidR="006F29D2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Подпрограммы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  <w:hyperlink w:anchor="P178" w:history="1">
        <w:r w:rsidRPr="00866484">
          <w:rPr>
            <w:rFonts w:ascii="Times New Roman" w:hAnsi="Times New Roman" w:cs="Times New Roman"/>
            <w:b w:val="0"/>
            <w:sz w:val="20"/>
            <w:szCs w:val="20"/>
          </w:rPr>
          <w:t>«</w:t>
        </w:r>
        <w:hyperlink w:anchor="P234" w:history="1">
          <w:r w:rsidRPr="00866484">
            <w:rPr>
              <w:rFonts w:ascii="Times New Roman" w:hAnsi="Times New Roman" w:cs="Times New Roman"/>
              <w:b w:val="0"/>
              <w:sz w:val="20"/>
              <w:szCs w:val="20"/>
            </w:rPr>
            <w:t>Профилактика безнадзорности</w:t>
          </w:r>
        </w:hyperlink>
        <w:r w:rsidRPr="00866484">
          <w:rPr>
            <w:rFonts w:ascii="Times New Roman" w:hAnsi="Times New Roman" w:cs="Times New Roman"/>
            <w:b w:val="0"/>
            <w:sz w:val="20"/>
            <w:szCs w:val="20"/>
          </w:rPr>
          <w:t>, правонарушений и преступлений несовершеннолетних»</w:t>
        </w:r>
      </w:hyperlink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14:paraId="4B14C784" w14:textId="21612636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(далее – подпрограмма </w:t>
      </w:r>
      <w:r>
        <w:rPr>
          <w:rFonts w:ascii="Times New Roman" w:hAnsi="Times New Roman" w:cs="Times New Roman"/>
          <w:b w:val="0"/>
          <w:color w:val="000000"/>
          <w:sz w:val="20"/>
          <w:szCs w:val="20"/>
        </w:rPr>
        <w:t>2</w:t>
      </w: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)</w:t>
      </w:r>
    </w:p>
    <w:p w14:paraId="35F8500C" w14:textId="77777777" w:rsidR="003902B0" w:rsidRPr="002D4870" w:rsidRDefault="003902B0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A21B5" w:rsidRPr="00866484" w14:paraId="189983E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AC59373" w14:textId="77777777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18B6816A" w14:textId="3756EA88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414B6E3" w14:textId="77777777" w:rsidR="005E0237" w:rsidRDefault="005E0237" w:rsidP="005E0237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обороны, чрезвычайным ситуациям и антитеррористической безопасности администрации муниципального округа «Княжпогостский»</w:t>
            </w:r>
          </w:p>
          <w:p w14:paraId="2C8F82CC" w14:textId="08FD65D2" w:rsidR="00FA21B5" w:rsidRPr="00866484" w:rsidRDefault="00FA21B5" w:rsidP="00FA21B5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230DFF" w:rsidRPr="00866484" w14:paraId="60F2FFA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F741C41" w14:textId="0A92764B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696C43D" w14:textId="0798EFEF" w:rsidR="00230DFF" w:rsidRPr="00937B98" w:rsidRDefault="00246050" w:rsidP="00937B9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П</w:t>
            </w:r>
            <w:r w:rsidRPr="00866484">
              <w:rPr>
                <w:rFonts w:ascii="Times New Roman" w:hAnsi="Times New Roman"/>
                <w:sz w:val="20"/>
              </w:rPr>
              <w:t>овышение качества и эффективности профилактики правонару</w:t>
            </w:r>
            <w:r>
              <w:rPr>
                <w:rFonts w:ascii="Times New Roman" w:hAnsi="Times New Roman"/>
                <w:sz w:val="20"/>
              </w:rPr>
              <w:t>шений среди несовершеннолетних.</w:t>
            </w:r>
          </w:p>
        </w:tc>
      </w:tr>
      <w:tr w:rsidR="00230DFF" w:rsidRPr="00866484" w14:paraId="26C99DE1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49997B" w14:textId="77777777" w:rsidR="003722D6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  <w:p w14:paraId="65465294" w14:textId="1A56355B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5DAD859" w14:textId="77777777" w:rsidR="00230DFF" w:rsidRPr="00866484" w:rsidRDefault="00230DFF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66484">
              <w:rPr>
                <w:rFonts w:ascii="Times New Roman" w:hAnsi="Times New Roman" w:cs="Times New Roman"/>
                <w:sz w:val="20"/>
                <w:szCs w:val="20"/>
              </w:rPr>
              <w:t>1) применение новых форм и методов работы с несовершеннолетними по формированию законопослушного поведения;</w:t>
            </w:r>
          </w:p>
          <w:p w14:paraId="79C8C8BB" w14:textId="7DCAF887" w:rsidR="00D021DD" w:rsidRPr="00937B98" w:rsidRDefault="005B2FD4" w:rsidP="003D3A29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230DFF" w:rsidRPr="00866484">
              <w:rPr>
                <w:rFonts w:ascii="Times New Roman" w:hAnsi="Times New Roman" w:cs="Times New Roman"/>
                <w:sz w:val="20"/>
                <w:szCs w:val="20"/>
              </w:rPr>
              <w:t>) совершенствование профилактической работы с несовершеннолетними «группы риска»</w:t>
            </w:r>
            <w:r w:rsidR="009F3F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230DFF" w:rsidRPr="00866484" w14:paraId="6B661E0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FBA829A" w14:textId="2F5A0120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ECEA7B" w14:textId="63EC368D" w:rsidR="00077119" w:rsidRPr="004B7764" w:rsidRDefault="00A5072F" w:rsidP="004B7764">
            <w:pPr>
              <w:pStyle w:val="ad"/>
              <w:ind w:left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1) </w:t>
            </w:r>
            <w:r w:rsidR="004B7764" w:rsidRPr="004B7764">
              <w:rPr>
                <w:rFonts w:ascii="Times New Roman" w:hAnsi="Times New Roman" w:cs="Times New Roman"/>
                <w:sz w:val="20"/>
                <w:szCs w:val="20"/>
              </w:rPr>
              <w:t>проведение образовательных мероприятий по профилактике правонарушений и преступности несовершеннолетних</w:t>
            </w:r>
            <w:r w:rsidR="00AB73A7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D5BF4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="00AB73A7">
              <w:rPr>
                <w:rFonts w:ascii="Times New Roman" w:hAnsi="Times New Roman" w:cs="Times New Roman"/>
                <w:sz w:val="20"/>
                <w:szCs w:val="20"/>
              </w:rPr>
              <w:t>да/нет)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350E0091" w14:textId="0B006265" w:rsidR="00E22FEF" w:rsidRDefault="005B2FD4" w:rsidP="00E22FEF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2</w:t>
            </w:r>
            <w:r w:rsidR="00E22FEF" w:rsidRPr="008F7BE2">
              <w:rPr>
                <w:rFonts w:ascii="Times New Roman" w:hAnsi="Times New Roman" w:cs="Courier New"/>
                <w:sz w:val="20"/>
              </w:rPr>
              <w:t>) удельный вес несовершеннолетних граждан в возрасте от 14 до 18 лет, трудоустроенных в свободное от учебы время</w:t>
            </w:r>
            <w:r w:rsidR="00E22FEF">
              <w:rPr>
                <w:rFonts w:ascii="Times New Roman" w:hAnsi="Times New Roman" w:cs="Courier New"/>
                <w:sz w:val="20"/>
              </w:rPr>
              <w:t xml:space="preserve"> </w:t>
            </w:r>
            <w:r w:rsidR="00E22FEF" w:rsidRPr="00CC0994">
              <w:rPr>
                <w:rFonts w:ascii="Times New Roman" w:hAnsi="Times New Roman" w:cs="Courier New"/>
                <w:sz w:val="20"/>
              </w:rPr>
              <w:t xml:space="preserve">от количества рабочих мест, утвержденных для </w:t>
            </w:r>
            <w:r w:rsidR="00E22FEF">
              <w:rPr>
                <w:rFonts w:ascii="Times New Roman" w:hAnsi="Times New Roman" w:cs="Courier New"/>
                <w:sz w:val="20"/>
              </w:rPr>
              <w:t>муниципального округа</w:t>
            </w:r>
            <w:r w:rsidR="00E22FEF" w:rsidRPr="00CC0994">
              <w:rPr>
                <w:rFonts w:ascii="Times New Roman" w:hAnsi="Times New Roman" w:cs="Courier New"/>
                <w:sz w:val="20"/>
              </w:rPr>
              <w:t xml:space="preserve"> «Княжпогостский» Министерством труда, занятости и социальной защиты Республики Коми</w:t>
            </w:r>
            <w:r w:rsidR="00E22FEF">
              <w:rPr>
                <w:rFonts w:ascii="Times New Roman" w:hAnsi="Times New Roman" w:cs="Courier New"/>
                <w:sz w:val="20"/>
              </w:rPr>
              <w:t xml:space="preserve"> (%)</w:t>
            </w:r>
            <w:r w:rsidR="00E22FEF"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753888E6" w14:textId="2080E8F3" w:rsidR="00E22FEF" w:rsidRPr="00A10EAD" w:rsidRDefault="005B2FD4" w:rsidP="00E22FEF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3</w:t>
            </w:r>
            <w:r w:rsidR="00E22FEF">
              <w:rPr>
                <w:rFonts w:ascii="Times New Roman" w:hAnsi="Times New Roman" w:cs="Courier New"/>
                <w:sz w:val="20"/>
              </w:rPr>
              <w:t xml:space="preserve">) </w:t>
            </w:r>
            <w:r w:rsidR="00E22FEF" w:rsidRPr="00A10EAD">
              <w:rPr>
                <w:rFonts w:ascii="Times New Roman" w:hAnsi="Times New Roman" w:cs="Courier New"/>
                <w:sz w:val="20"/>
              </w:rPr>
              <w:t>к</w:t>
            </w:r>
            <w:r w:rsidR="00E22FEF" w:rsidRPr="00DF2A28">
              <w:rPr>
                <w:rFonts w:ascii="Times New Roman" w:hAnsi="Times New Roman" w:cs="Courier New"/>
                <w:sz w:val="20"/>
              </w:rPr>
              <w:t>оличество детей, находящихся в трудной жизненной ситуации, охваченных отдыхом в каникулярное время (чел.);</w:t>
            </w:r>
          </w:p>
          <w:p w14:paraId="4F50D772" w14:textId="111214AA" w:rsidR="00230DFF" w:rsidRPr="00AB2854" w:rsidRDefault="005B2FD4" w:rsidP="00E22FEF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4</w:t>
            </w:r>
            <w:r w:rsidR="00E22FEF" w:rsidRPr="008F7BE2">
              <w:rPr>
                <w:rFonts w:ascii="Times New Roman" w:hAnsi="Times New Roman" w:cs="Courier New"/>
                <w:sz w:val="20"/>
              </w:rPr>
              <w:t xml:space="preserve">) доля несовершеннолетних, состоящих на профилактических учетах и снятых с учета по исправлению, от общего </w:t>
            </w:r>
            <w:r w:rsidR="00E22FEF">
              <w:rPr>
                <w:rFonts w:ascii="Times New Roman" w:hAnsi="Times New Roman" w:cs="Courier New"/>
                <w:sz w:val="20"/>
              </w:rPr>
              <w:t>количества</w:t>
            </w:r>
            <w:r w:rsidR="00E22FEF" w:rsidRPr="008F7BE2">
              <w:rPr>
                <w:rFonts w:ascii="Times New Roman" w:hAnsi="Times New Roman" w:cs="Courier New"/>
                <w:sz w:val="20"/>
              </w:rPr>
              <w:t xml:space="preserve"> состоящих на профилактических учетах</w:t>
            </w:r>
            <w:r w:rsidR="00E22FEF">
              <w:rPr>
                <w:rFonts w:ascii="Times New Roman" w:hAnsi="Times New Roman" w:cs="Courier New"/>
                <w:sz w:val="20"/>
              </w:rPr>
              <w:t xml:space="preserve"> (%)</w:t>
            </w:r>
            <w:r w:rsidR="00E22FEF" w:rsidRPr="008F7BE2">
              <w:rPr>
                <w:rFonts w:ascii="Times New Roman" w:hAnsi="Times New Roman" w:cs="Courier New"/>
                <w:sz w:val="20"/>
              </w:rPr>
              <w:t>;</w:t>
            </w:r>
          </w:p>
        </w:tc>
      </w:tr>
      <w:tr w:rsidR="00230DFF" w:rsidRPr="00866484" w14:paraId="0D79AC2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79B0F25" w14:textId="7BB9CF3E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  <w:r w:rsidR="00D021DD">
              <w:rPr>
                <w:rFonts w:ascii="Times New Roman" w:hAnsi="Times New Roman"/>
                <w:sz w:val="20"/>
                <w:szCs w:val="20"/>
              </w:rPr>
              <w:t xml:space="preserve">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A0CA32" w14:textId="567DC13D" w:rsidR="00230DFF" w:rsidRPr="00866484" w:rsidRDefault="00230DFF" w:rsidP="00D021DD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D021DD">
              <w:rPr>
                <w:rFonts w:ascii="Times New Roman" w:hAnsi="Times New Roman"/>
                <w:sz w:val="20"/>
                <w:szCs w:val="20"/>
              </w:rPr>
              <w:t>2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</w:t>
            </w:r>
            <w:r w:rsidR="00E60755">
              <w:rPr>
                <w:rFonts w:ascii="Times New Roman" w:hAnsi="Times New Roman"/>
                <w:sz w:val="20"/>
                <w:szCs w:val="20"/>
              </w:rPr>
              <w:t>2026 - 2030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годах</w:t>
            </w:r>
          </w:p>
        </w:tc>
      </w:tr>
      <w:tr w:rsidR="00230DFF" w:rsidRPr="00866484" w14:paraId="70EBCF86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ADC171B" w14:textId="130E2079" w:rsidR="00230DFF" w:rsidRPr="00866484" w:rsidRDefault="00230DFF" w:rsidP="003D3A29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>Ожидаемые резу</w:t>
            </w:r>
            <w:r w:rsidR="00CF220E">
              <w:rPr>
                <w:rFonts w:ascii="Times New Roman" w:hAnsi="Times New Roman"/>
                <w:sz w:val="20"/>
                <w:szCs w:val="20"/>
              </w:rPr>
              <w:t>льтаты реализации подпрограммы 2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6F382F" w14:textId="2D95FFAD" w:rsidR="00230DFF" w:rsidRPr="009D5BF4" w:rsidRDefault="00CF220E" w:rsidP="003D3A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Реализация подпрограммы 2</w:t>
            </w:r>
            <w:r w:rsidR="00230DFF"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позволит:</w:t>
            </w:r>
          </w:p>
          <w:p w14:paraId="6E7E57C7" w14:textId="56311D27" w:rsidR="009D5BF4" w:rsidRPr="009D5BF4" w:rsidRDefault="009D5BF4" w:rsidP="003D3A29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1) </w:t>
            </w:r>
            <w:r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сни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зить</w:t>
            </w:r>
            <w:r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удельн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ый</w:t>
            </w:r>
            <w:r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вес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</w:t>
            </w:r>
            <w:r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преступлений, совершенных несовершеннолетними, в том числе с их участием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7F421CE0" w14:textId="7032C2AB" w:rsidR="00541D3D" w:rsidRDefault="00336673" w:rsidP="00541D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541D3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увеличить удельный вес несовершеннолетних граждан в возрасте от 14 до 18 лет, трудоустроенных в свободное от учебы время </w:t>
            </w:r>
            <w:r w:rsidR="00541D3D"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от количества рабочих мест, утвержденных для муниципального округа «Княжпогостский» Министерством труда, занятости и социальной защиты Республики Коми</w:t>
            </w:r>
            <w:r w:rsidR="00541D3D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265AC094" w14:textId="00665164" w:rsidR="00541D3D" w:rsidRPr="002E6612" w:rsidRDefault="00336673" w:rsidP="00541D3D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541D3D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увеличить </w:t>
            </w:r>
            <w:r w:rsidR="00541D3D" w:rsidRPr="009D5BF4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количество детей, находящихся в трудной жизненной ситуации, охваченных отдыхом в каникулярное время;</w:t>
            </w:r>
          </w:p>
          <w:p w14:paraId="26FDC7EE" w14:textId="576592E2" w:rsidR="00CF220E" w:rsidRPr="009D5BF4" w:rsidRDefault="00336673" w:rsidP="00541D3D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541D3D" w:rsidRPr="00120D61">
              <w:rPr>
                <w:rFonts w:ascii="Times New Roman" w:hAnsi="Times New Roman" w:cs="Times New Roman"/>
                <w:sz w:val="20"/>
              </w:rPr>
              <w:t xml:space="preserve">) увеличить </w:t>
            </w:r>
            <w:r w:rsidR="00541D3D" w:rsidRPr="00866484">
              <w:rPr>
                <w:rFonts w:ascii="Times New Roman" w:hAnsi="Times New Roman" w:cs="Times New Roman"/>
                <w:sz w:val="20"/>
              </w:rPr>
              <w:t>дол</w:t>
            </w:r>
            <w:r w:rsidR="00541D3D">
              <w:rPr>
                <w:rFonts w:ascii="Times New Roman" w:hAnsi="Times New Roman" w:cs="Times New Roman"/>
                <w:sz w:val="20"/>
              </w:rPr>
              <w:t>ю</w:t>
            </w:r>
            <w:r w:rsidR="00541D3D" w:rsidRPr="00866484">
              <w:rPr>
                <w:rFonts w:ascii="Times New Roman" w:hAnsi="Times New Roman" w:cs="Times New Roman"/>
                <w:sz w:val="20"/>
              </w:rPr>
              <w:t xml:space="preserve"> несовершеннолетних, состоящих на профилактических учетах и снятых с учета по исправлению, от общего числа состоящих на профилактических учетах</w:t>
            </w:r>
            <w:r w:rsidR="00541D3D" w:rsidRPr="00120D61">
              <w:rPr>
                <w:rFonts w:ascii="Times New Roman" w:hAnsi="Times New Roman" w:cs="Times New Roman"/>
                <w:sz w:val="20"/>
              </w:rPr>
              <w:t>;</w:t>
            </w:r>
          </w:p>
        </w:tc>
      </w:tr>
    </w:tbl>
    <w:p w14:paraId="21852E42" w14:textId="77777777" w:rsidR="00230DFF" w:rsidRPr="00866484" w:rsidRDefault="00230DFF" w:rsidP="00230DFF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bookmarkStart w:id="2" w:name="bookmark5"/>
    <w:bookmarkEnd w:id="2"/>
    <w:p w14:paraId="2C0B4CF1" w14:textId="506EA980" w:rsidR="00B4737D" w:rsidRDefault="00E60755" w:rsidP="004627B9">
      <w:pPr>
        <w:pStyle w:val="a6"/>
        <w:shd w:val="clear" w:color="auto" w:fill="auto"/>
        <w:spacing w:before="0" w:after="0" w:line="240" w:lineRule="auto"/>
        <w:ind w:hanging="20"/>
        <w:rPr>
          <w:b/>
          <w:sz w:val="20"/>
          <w:szCs w:val="20"/>
        </w:rPr>
      </w:pPr>
      <w:r>
        <w:rPr>
          <w:b/>
          <w:sz w:val="20"/>
          <w:szCs w:val="20"/>
        </w:rPr>
        <w:fldChar w:fldCharType="begin"/>
      </w:r>
      <w:r>
        <w:rPr>
          <w:b/>
          <w:sz w:val="20"/>
          <w:szCs w:val="20"/>
        </w:rPr>
        <w:instrText xml:space="preserve"> HYPERLINK \l "P120" </w:instrText>
      </w:r>
      <w:r>
        <w:rPr>
          <w:b/>
          <w:sz w:val="20"/>
          <w:szCs w:val="20"/>
        </w:rPr>
        <w:fldChar w:fldCharType="separate"/>
      </w:r>
      <w:r w:rsidR="00B4737D" w:rsidRPr="002D4870">
        <w:rPr>
          <w:b/>
          <w:sz w:val="20"/>
          <w:szCs w:val="20"/>
        </w:rPr>
        <w:t>П</w:t>
      </w:r>
      <w:r w:rsidR="00B4737D">
        <w:rPr>
          <w:b/>
          <w:sz w:val="20"/>
          <w:szCs w:val="20"/>
        </w:rPr>
        <w:t>ОДПРОГРАММА</w:t>
      </w:r>
      <w:r w:rsidR="00B4737D" w:rsidRPr="002D4870">
        <w:rPr>
          <w:b/>
          <w:sz w:val="20"/>
          <w:szCs w:val="20"/>
        </w:rPr>
        <w:t xml:space="preserve"> </w:t>
      </w:r>
      <w:r>
        <w:rPr>
          <w:b/>
          <w:sz w:val="20"/>
          <w:szCs w:val="20"/>
        </w:rPr>
        <w:fldChar w:fldCharType="end"/>
      </w:r>
      <w:r w:rsidR="00716785">
        <w:rPr>
          <w:b/>
          <w:sz w:val="20"/>
          <w:szCs w:val="20"/>
        </w:rPr>
        <w:t>3</w:t>
      </w:r>
    </w:p>
    <w:p w14:paraId="4DF7A515" w14:textId="55C0B93C" w:rsidR="00B4737D" w:rsidRDefault="007444C4" w:rsidP="003D3A29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«Гражданская оборона,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з</w:t>
      </w:r>
      <w:r w:rsidR="00B4737D" w:rsidRPr="00B4737D">
        <w:rPr>
          <w:rFonts w:ascii="Times New Roman" w:hAnsi="Times New Roman" w:cs="Times New Roman"/>
          <w:sz w:val="20"/>
          <w:szCs w:val="20"/>
        </w:rPr>
        <w:t xml:space="preserve">ащита населения и территорий </w:t>
      </w:r>
      <w:r w:rsidR="00B4737D" w:rsidRPr="007955C3">
        <w:rPr>
          <w:rFonts w:ascii="Times New Roman" w:hAnsi="Times New Roman" w:cs="Times New Roman"/>
          <w:sz w:val="20"/>
          <w:szCs w:val="20"/>
        </w:rPr>
        <w:t>от чрезвычайных ситуаций</w:t>
      </w:r>
      <w:r w:rsidR="00120D61">
        <w:rPr>
          <w:rFonts w:ascii="Times New Roman" w:hAnsi="Times New Roman" w:cs="Times New Roman"/>
          <w:sz w:val="20"/>
          <w:szCs w:val="20"/>
        </w:rPr>
        <w:t>»</w:t>
      </w:r>
      <w:r w:rsidR="00B4737D" w:rsidRPr="007955C3">
        <w:rPr>
          <w:rFonts w:ascii="Times New Roman" w:hAnsi="Times New Roman" w:cs="Times New Roman"/>
          <w:color w:val="000000"/>
          <w:sz w:val="20"/>
          <w:szCs w:val="20"/>
        </w:rPr>
        <w:t xml:space="preserve"> </w:t>
      </w:r>
    </w:p>
    <w:p w14:paraId="23127D13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муниципальной программы</w:t>
      </w:r>
    </w:p>
    <w:p w14:paraId="4F9A6022" w14:textId="77777777" w:rsidR="009059C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p w14:paraId="528A7B4D" w14:textId="14BA7154" w:rsidR="009059C4" w:rsidRPr="007955C3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ПАСПОРТ </w:t>
      </w:r>
    </w:p>
    <w:p w14:paraId="25A90F4B" w14:textId="77777777" w:rsidR="009059C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b w:val="0"/>
          <w:sz w:val="20"/>
          <w:szCs w:val="20"/>
        </w:rPr>
        <w:t>Подпрограммы 4 «Гражданская оборона, защита населения и территорий от чрезвычайных ситуаций»</w:t>
      </w:r>
      <w:r w:rsidRPr="007955C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14:paraId="61BC6D50" w14:textId="2801AF5D" w:rsidR="009059C4" w:rsidRPr="007955C3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7955C3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(далее – подпрограмма </w:t>
      </w:r>
      <w:r w:rsidR="00716785">
        <w:rPr>
          <w:rFonts w:ascii="Times New Roman" w:hAnsi="Times New Roman" w:cs="Times New Roman"/>
          <w:b w:val="0"/>
          <w:color w:val="000000"/>
          <w:sz w:val="20"/>
          <w:szCs w:val="20"/>
        </w:rPr>
        <w:t>3</w:t>
      </w:r>
      <w:r w:rsidRPr="007955C3">
        <w:rPr>
          <w:rFonts w:ascii="Times New Roman" w:hAnsi="Times New Roman" w:cs="Times New Roman"/>
          <w:b w:val="0"/>
          <w:color w:val="000000"/>
          <w:sz w:val="20"/>
          <w:szCs w:val="20"/>
        </w:rPr>
        <w:t>)</w:t>
      </w:r>
    </w:p>
    <w:p w14:paraId="45378BA2" w14:textId="77777777" w:rsidR="003902B0" w:rsidRPr="007955C3" w:rsidRDefault="003902B0" w:rsidP="003D3A29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3D3A29" w:rsidRPr="007955C3" w14:paraId="2AD4276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C8AF3A" w14:textId="7777777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Ответственный исполнитель </w:t>
            </w:r>
          </w:p>
          <w:p w14:paraId="7AF71F8E" w14:textId="25B13E02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</w:t>
            </w:r>
            <w:r w:rsidR="0071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8AF4CDA" w14:textId="77777777" w:rsidR="00557528" w:rsidRDefault="00557528" w:rsidP="00557528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обороны, чрезвычайным ситуациям и антитеррористической безопасности администрации муниципального округа «Княжпогостский»</w:t>
            </w:r>
          </w:p>
          <w:p w14:paraId="75828278" w14:textId="51294E57" w:rsidR="003D3A29" w:rsidRPr="007955C3" w:rsidRDefault="003D3A29" w:rsidP="003D3A29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3D3A29" w:rsidRPr="007955C3" w14:paraId="32BE26A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2A137A0" w14:textId="6A27A99E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Цели подпрограммы </w:t>
            </w:r>
            <w:r w:rsidR="0071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052089" w14:textId="3BE21BFB" w:rsidR="003D3A29" w:rsidRPr="007955C3" w:rsidRDefault="00326655" w:rsidP="00DE0C7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Повышение уровня подготовки населения, сил гражданской обороны и </w:t>
            </w:r>
            <w:r>
              <w:rPr>
                <w:rStyle w:val="14"/>
                <w:sz w:val="20"/>
                <w:szCs w:val="20"/>
              </w:rPr>
              <w:t>единой государственной системы предупреждения и ликвидации чрезвычайных ситуаций (далее – РСЧС)</w:t>
            </w:r>
            <w:r w:rsidRPr="007955C3">
              <w:rPr>
                <w:rStyle w:val="14"/>
                <w:sz w:val="20"/>
                <w:szCs w:val="20"/>
              </w:rPr>
              <w:t xml:space="preserve"> к ведению территориальной и гражданской обороны, защите населения и территорий от чрезвычайных ситуаций природного и </w:t>
            </w:r>
            <w:r w:rsidRPr="00D4162A">
              <w:rPr>
                <w:rStyle w:val="14"/>
                <w:sz w:val="20"/>
                <w:szCs w:val="20"/>
              </w:rPr>
              <w:t>техногенного характера, а также п</w:t>
            </w:r>
            <w:r w:rsidRPr="00D4162A">
              <w:rPr>
                <w:rFonts w:ascii="Times New Roman" w:hAnsi="Times New Roman" w:cs="Times New Roman"/>
                <w:sz w:val="20"/>
              </w:rPr>
              <w:t>ринятие</w:t>
            </w:r>
            <w:r w:rsidRPr="007955C3">
              <w:rPr>
                <w:rFonts w:ascii="Times New Roman" w:hAnsi="Times New Roman" w:cs="Times New Roman"/>
                <w:sz w:val="20"/>
              </w:rPr>
              <w:t xml:space="preserve"> эффективных мер по сокращению происшествий на водных объектах</w:t>
            </w:r>
            <w:r>
              <w:rPr>
                <w:rFonts w:ascii="Times New Roman" w:hAnsi="Times New Roman" w:cs="Times New Roman"/>
                <w:sz w:val="20"/>
              </w:rPr>
              <w:t>.</w:t>
            </w:r>
          </w:p>
        </w:tc>
      </w:tr>
      <w:tr w:rsidR="003D3A29" w:rsidRPr="007955C3" w14:paraId="5072D57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118E9B" w14:textId="77777777" w:rsidR="007B59AE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Задачи </w:t>
            </w:r>
          </w:p>
          <w:p w14:paraId="43DC8F88" w14:textId="2021BA39" w:rsidR="003D3A29" w:rsidRPr="007955C3" w:rsidRDefault="003D3A29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подпрограммы </w:t>
            </w:r>
            <w:r w:rsidR="0071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03670BD" w14:textId="3D04F3B4" w:rsidR="003D3A29" w:rsidRPr="007955C3" w:rsidRDefault="00CD4721" w:rsidP="00CD4721">
            <w:pPr>
              <w:pStyle w:val="ConsPlusNormal"/>
              <w:jc w:val="both"/>
              <w:rPr>
                <w:rStyle w:val="14"/>
                <w:sz w:val="20"/>
                <w:szCs w:val="20"/>
              </w:rPr>
            </w:pPr>
            <w:r w:rsidRPr="007955C3">
              <w:rPr>
                <w:rStyle w:val="14"/>
                <w:sz w:val="20"/>
                <w:szCs w:val="20"/>
              </w:rPr>
              <w:t xml:space="preserve">1) подготовка населения, сил 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гражданской обороны и </w:t>
            </w:r>
            <w:r w:rsidR="0085432E">
              <w:rPr>
                <w:rStyle w:val="14"/>
                <w:sz w:val="20"/>
                <w:szCs w:val="20"/>
              </w:rPr>
              <w:t>единой государственной системы предупреждения и л</w:t>
            </w:r>
            <w:r w:rsidR="00A50BB3">
              <w:rPr>
                <w:rStyle w:val="14"/>
                <w:sz w:val="20"/>
                <w:szCs w:val="20"/>
              </w:rPr>
              <w:t>иквидации чрезвычайных ситуаций</w:t>
            </w:r>
            <w:r w:rsidR="009D10B4">
              <w:rPr>
                <w:rStyle w:val="14"/>
                <w:sz w:val="20"/>
                <w:szCs w:val="20"/>
              </w:rPr>
              <w:t xml:space="preserve"> (далее – РСЧС)</w:t>
            </w:r>
            <w:r w:rsidR="00DE0C7A" w:rsidRPr="007955C3">
              <w:rPr>
                <w:rStyle w:val="14"/>
                <w:sz w:val="20"/>
                <w:szCs w:val="20"/>
              </w:rPr>
              <w:t xml:space="preserve"> </w:t>
            </w:r>
            <w:r w:rsidRPr="007955C3">
              <w:rPr>
                <w:rStyle w:val="14"/>
                <w:sz w:val="20"/>
                <w:szCs w:val="20"/>
              </w:rPr>
              <w:t>к ведению территориальной и гражданской обороны, защите населения и территорий от чрезвычайных ситуаций природного и техногенного характера;</w:t>
            </w:r>
          </w:p>
          <w:p w14:paraId="6F454B9E" w14:textId="7E3BFF58" w:rsidR="00CD4721" w:rsidRPr="00C7287B" w:rsidRDefault="00CD4721" w:rsidP="00CD4721">
            <w:pPr>
              <w:pStyle w:val="ConsPlusNormal"/>
              <w:jc w:val="both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955C3">
              <w:rPr>
                <w:rFonts w:ascii="Times New Roman" w:hAnsi="Times New Roman" w:cs="Times New Roman"/>
                <w:sz w:val="20"/>
              </w:rPr>
              <w:t>2)</w:t>
            </w:r>
            <w:r w:rsidRPr="007955C3">
              <w:rPr>
                <w:rStyle w:val="8pt"/>
                <w:sz w:val="20"/>
                <w:szCs w:val="20"/>
              </w:rPr>
              <w:t xml:space="preserve"> повышение готовности муниципального звена Коми республиканской подсистемы </w:t>
            </w:r>
            <w:r w:rsidR="009D10B4">
              <w:rPr>
                <w:rStyle w:val="14"/>
                <w:sz w:val="20"/>
                <w:szCs w:val="20"/>
              </w:rPr>
              <w:t xml:space="preserve">РСЧС </w:t>
            </w:r>
            <w:r w:rsidRPr="007955C3">
              <w:rPr>
                <w:rStyle w:val="8pt"/>
                <w:sz w:val="20"/>
                <w:szCs w:val="20"/>
              </w:rPr>
              <w:t>к защите населения и территорий от ЧС природного и техногенного характера в мирное и военное время</w:t>
            </w:r>
            <w:r w:rsidR="00C7287B">
              <w:rPr>
                <w:rStyle w:val="8pt"/>
                <w:sz w:val="20"/>
                <w:szCs w:val="20"/>
              </w:rPr>
              <w:t>.</w:t>
            </w:r>
          </w:p>
        </w:tc>
      </w:tr>
      <w:tr w:rsidR="00CB722F" w:rsidRPr="007955C3" w14:paraId="0C0BD960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07369BA" w14:textId="046137FC" w:rsidR="00CB722F" w:rsidRPr="007955C3" w:rsidRDefault="00CB722F" w:rsidP="00EF6D1D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71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00323A" w14:textId="218C3BD5" w:rsidR="007625A4" w:rsidRPr="008F7BE2" w:rsidRDefault="007625A4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 w:rsidRPr="00DF2A28">
              <w:rPr>
                <w:rFonts w:ascii="Times New Roman" w:hAnsi="Times New Roman" w:cs="Courier New"/>
                <w:sz w:val="20"/>
              </w:rPr>
              <w:t>1)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 </w:t>
            </w:r>
            <w:r w:rsidR="005B2FD4">
              <w:rPr>
                <w:rFonts w:ascii="Times New Roman" w:hAnsi="Times New Roman" w:cs="Courier New"/>
                <w:sz w:val="20"/>
              </w:rPr>
              <w:t xml:space="preserve">проведение мероприятий по обучению должностных лиц организаций и населения в области гражданской обороны </w:t>
            </w:r>
            <w:r w:rsidR="004E799B">
              <w:rPr>
                <w:rFonts w:ascii="Times New Roman" w:hAnsi="Times New Roman" w:cs="Courier New"/>
                <w:sz w:val="20"/>
              </w:rPr>
              <w:t>и защиты</w:t>
            </w:r>
            <w:r w:rsidR="005B2FD4" w:rsidRPr="007955C3">
              <w:rPr>
                <w:rStyle w:val="14"/>
                <w:sz w:val="20"/>
                <w:szCs w:val="20"/>
              </w:rPr>
              <w:t xml:space="preserve"> населения и территорий от чрезвычайных ситуаций природного и техногенного характера</w:t>
            </w:r>
            <w:r w:rsidR="005B2FD4">
              <w:rPr>
                <w:rStyle w:val="14"/>
                <w:sz w:val="20"/>
                <w:szCs w:val="20"/>
              </w:rPr>
              <w:t>, (да/нет);</w:t>
            </w:r>
          </w:p>
          <w:p w14:paraId="2893B25D" w14:textId="7953D323" w:rsidR="007625A4" w:rsidRPr="008F7BE2" w:rsidRDefault="007625A4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2</w:t>
            </w:r>
            <w:r w:rsidRPr="008F7BE2">
              <w:rPr>
                <w:rFonts w:ascii="Times New Roman" w:hAnsi="Times New Roman" w:cs="Courier New"/>
                <w:sz w:val="20"/>
              </w:rPr>
              <w:t>) доля реализованных воспитательных и пропагандистских мероприятий по вопросам гражданской обороны и защиты населения от чрезвычайных ситуаций от числа планируемых</w:t>
            </w:r>
            <w:r>
              <w:rPr>
                <w:rFonts w:ascii="Times New Roman" w:hAnsi="Times New Roman" w:cs="Courier New"/>
                <w:sz w:val="20"/>
              </w:rPr>
              <w:t xml:space="preserve"> (%)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452E64B7" w14:textId="2579E7F9" w:rsidR="007625A4" w:rsidRPr="008F7BE2" w:rsidRDefault="00AE0901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3</w:t>
            </w:r>
            <w:r w:rsidR="007625A4" w:rsidRPr="008F7BE2">
              <w:rPr>
                <w:rFonts w:ascii="Times New Roman" w:hAnsi="Times New Roman" w:cs="Courier New"/>
                <w:sz w:val="20"/>
              </w:rPr>
              <w:t xml:space="preserve">) доля вопросов, рассмотренных на заседаниях комиссии по предупреждению и ликвидации чрезвычайных ситуаций 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и </w:t>
            </w:r>
            <w:r w:rsidR="007625A4" w:rsidRPr="008F7BE2">
              <w:rPr>
                <w:rFonts w:ascii="Times New Roman" w:hAnsi="Times New Roman" w:cs="Courier New"/>
                <w:sz w:val="20"/>
              </w:rPr>
              <w:t>обеспечению пожарной безопасности от числа запланированных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 (%)</w:t>
            </w:r>
            <w:r w:rsidR="007625A4"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1FDA8C89" w14:textId="25499E1A" w:rsidR="007625A4" w:rsidRDefault="00AE0901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4</w:t>
            </w:r>
            <w:r w:rsidR="007625A4" w:rsidRPr="008F7BE2">
              <w:rPr>
                <w:rFonts w:ascii="Times New Roman" w:hAnsi="Times New Roman" w:cs="Courier New"/>
                <w:sz w:val="20"/>
              </w:rPr>
              <w:t>) доля проведенных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РСЧС и минимизации и (или) ликвидации последствий чрезвычайных ситуаций от запланированных к проведению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 (%)</w:t>
            </w:r>
            <w:r w:rsidR="007625A4"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1E4E2542" w14:textId="7A0359F3" w:rsidR="007625A4" w:rsidRDefault="00AE0901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5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) </w:t>
            </w:r>
            <w:r w:rsidR="007625A4" w:rsidRPr="00D73D64">
              <w:rPr>
                <w:rFonts w:ascii="Times New Roman" w:hAnsi="Times New Roman" w:cs="Courier New"/>
                <w:sz w:val="20"/>
              </w:rPr>
              <w:t xml:space="preserve">создание </w:t>
            </w:r>
            <w:r w:rsidR="007625A4" w:rsidRPr="002A1F95">
              <w:rPr>
                <w:rFonts w:ascii="Times New Roman" w:hAnsi="Times New Roman" w:cs="Courier New"/>
                <w:sz w:val="20"/>
              </w:rPr>
              <w:t>и содержание резерва материальных ресурсов в целях гражданской обороны и ликвидации чрезвычайных ситуаций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 (да/нет);</w:t>
            </w:r>
          </w:p>
          <w:p w14:paraId="36F82560" w14:textId="2F221CBB" w:rsidR="007625A4" w:rsidRPr="00A3040F" w:rsidRDefault="00AE0901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6</w:t>
            </w:r>
            <w:r w:rsidR="007625A4" w:rsidRPr="00D73D64">
              <w:rPr>
                <w:rFonts w:ascii="Times New Roman" w:hAnsi="Times New Roman" w:cs="Courier New"/>
                <w:sz w:val="20"/>
              </w:rPr>
              <w:t>)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 </w:t>
            </w:r>
            <w:r w:rsidR="00A3040F" w:rsidRPr="00A3040F">
              <w:rPr>
                <w:rFonts w:ascii="Times New Roman" w:hAnsi="Times New Roman" w:cs="Courier New"/>
                <w:sz w:val="20"/>
              </w:rPr>
              <w:t>и</w:t>
            </w:r>
            <w:r w:rsidR="007625A4" w:rsidRPr="00A3040F">
              <w:rPr>
                <w:rFonts w:ascii="Times New Roman" w:hAnsi="Times New Roman" w:cs="Times New Roman"/>
                <w:sz w:val="20"/>
              </w:rPr>
              <w:t>зрасходование выделенных ресурсов в целях развития и совершенствования деятельности единой дежурно-диспетчерской службы, (%);</w:t>
            </w:r>
          </w:p>
          <w:p w14:paraId="68BEA9E4" w14:textId="68582AF6" w:rsidR="007625A4" w:rsidRDefault="00AE0901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7</w:t>
            </w:r>
            <w:r w:rsidR="007625A4">
              <w:rPr>
                <w:rFonts w:ascii="Times New Roman" w:hAnsi="Times New Roman" w:cs="Courier New"/>
                <w:sz w:val="20"/>
              </w:rPr>
              <w:t>) и</w:t>
            </w:r>
            <w:r w:rsidR="007625A4" w:rsidRPr="00DF2A28">
              <w:rPr>
                <w:rFonts w:ascii="Times New Roman" w:hAnsi="Times New Roman" w:cs="Courier New"/>
                <w:sz w:val="20"/>
              </w:rPr>
              <w:t>зрасходование выделенных ресурсов для обустройства и (или) ремонта пожарных водоемов</w:t>
            </w:r>
            <w:r w:rsidR="007625A4">
              <w:rPr>
                <w:rFonts w:ascii="Times New Roman" w:hAnsi="Times New Roman" w:cs="Courier New"/>
                <w:sz w:val="20"/>
              </w:rPr>
              <w:t>, (%);</w:t>
            </w:r>
          </w:p>
          <w:p w14:paraId="75887DBF" w14:textId="37323FF5" w:rsidR="007625A4" w:rsidRDefault="00AE0901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8</w:t>
            </w:r>
            <w:r w:rsidR="007625A4">
              <w:rPr>
                <w:rFonts w:ascii="Times New Roman" w:hAnsi="Times New Roman" w:cs="Courier New"/>
                <w:sz w:val="20"/>
              </w:rPr>
              <w:t>) доля п</w:t>
            </w:r>
            <w:r w:rsidR="007625A4" w:rsidRPr="00FE58E0">
              <w:rPr>
                <w:rFonts w:ascii="Times New Roman" w:hAnsi="Times New Roman" w:cs="Courier New"/>
                <w:sz w:val="20"/>
              </w:rPr>
              <w:t>роведен</w:t>
            </w:r>
            <w:r w:rsidR="007625A4">
              <w:rPr>
                <w:rFonts w:ascii="Times New Roman" w:hAnsi="Times New Roman" w:cs="Courier New"/>
                <w:sz w:val="20"/>
              </w:rPr>
              <w:t>ных</w:t>
            </w:r>
            <w:r w:rsidR="007625A4" w:rsidRPr="00FE58E0">
              <w:rPr>
                <w:rFonts w:ascii="Times New Roman" w:hAnsi="Times New Roman" w:cs="Courier New"/>
                <w:sz w:val="20"/>
              </w:rPr>
              <w:t xml:space="preserve"> профилактических дезинсекционных мероприятий по противоклещевой обработке территорий населенных пунктов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 от числа запланированных (%); </w:t>
            </w:r>
          </w:p>
          <w:p w14:paraId="7319D631" w14:textId="77777777" w:rsidR="00192498" w:rsidRDefault="00AE0901" w:rsidP="007625A4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9</w:t>
            </w:r>
            <w:r w:rsidR="007625A4">
              <w:rPr>
                <w:rFonts w:ascii="Times New Roman" w:hAnsi="Times New Roman" w:cs="Courier New"/>
                <w:sz w:val="20"/>
              </w:rPr>
              <w:t xml:space="preserve">) </w:t>
            </w:r>
            <w:r w:rsidR="007625A4" w:rsidRPr="00DF2A28">
              <w:rPr>
                <w:rFonts w:ascii="Times New Roman" w:hAnsi="Times New Roman" w:cs="Courier New"/>
                <w:sz w:val="20"/>
              </w:rPr>
              <w:t>проведение мероприятий по организации деятельности по сбору и транспортированию твердых коммунальных отходов (да/нет);</w:t>
            </w:r>
          </w:p>
          <w:p w14:paraId="413B1482" w14:textId="77044A9D" w:rsidR="00D4162A" w:rsidRPr="008F7BE2" w:rsidRDefault="00D4162A" w:rsidP="00D4162A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10</w:t>
            </w:r>
            <w:r w:rsidRPr="00DF2A28">
              <w:rPr>
                <w:rFonts w:ascii="Times New Roman" w:hAnsi="Times New Roman" w:cs="Courier New"/>
                <w:sz w:val="20"/>
              </w:rPr>
              <w:t>)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 размещение в средствах массовой информации, в организациях материалов по тематике обеспечения безопасности людей на водных объектах</w:t>
            </w:r>
            <w:r>
              <w:rPr>
                <w:rFonts w:ascii="Times New Roman" w:hAnsi="Times New Roman" w:cs="Courier New"/>
                <w:sz w:val="20"/>
              </w:rPr>
              <w:t xml:space="preserve"> (да/нет)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128E843D" w14:textId="11DEA4FC" w:rsidR="00D4162A" w:rsidRPr="008F7BE2" w:rsidRDefault="00D4162A" w:rsidP="00D4162A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11)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 проведение совместных рейдов по местам массового скопления людей вблизи водоемов</w:t>
            </w:r>
            <w:r>
              <w:rPr>
                <w:rFonts w:ascii="Times New Roman" w:hAnsi="Times New Roman" w:cs="Courier New"/>
                <w:sz w:val="20"/>
              </w:rPr>
              <w:t xml:space="preserve"> (да/нет)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  <w:p w14:paraId="52010439" w14:textId="08B19F21" w:rsidR="00D4162A" w:rsidRPr="00851D68" w:rsidRDefault="00D4162A" w:rsidP="00D4162A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12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) удельный вес происшествий на водных объектах от общего количества, зарегистрированных на территории </w:t>
            </w:r>
            <w:r>
              <w:rPr>
                <w:rFonts w:ascii="Times New Roman" w:hAnsi="Times New Roman" w:cs="Courier New"/>
                <w:sz w:val="20"/>
              </w:rPr>
              <w:t>муниципального округа</w:t>
            </w:r>
            <w:r w:rsidRPr="008F7BE2">
              <w:rPr>
                <w:rFonts w:ascii="Times New Roman" w:hAnsi="Times New Roman" w:cs="Courier New"/>
                <w:sz w:val="20"/>
              </w:rPr>
              <w:t xml:space="preserve"> «Княжпогостский» происшествий</w:t>
            </w:r>
            <w:r>
              <w:rPr>
                <w:rFonts w:ascii="Times New Roman" w:hAnsi="Times New Roman" w:cs="Courier New"/>
                <w:sz w:val="20"/>
              </w:rPr>
              <w:t xml:space="preserve"> (%)</w:t>
            </w:r>
            <w:r w:rsidRPr="008F7BE2">
              <w:rPr>
                <w:rFonts w:ascii="Times New Roman" w:hAnsi="Times New Roman" w:cs="Courier New"/>
                <w:sz w:val="20"/>
              </w:rPr>
              <w:t>;</w:t>
            </w:r>
          </w:p>
        </w:tc>
      </w:tr>
      <w:tr w:rsidR="00CB722F" w:rsidRPr="007955C3" w14:paraId="03414892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D9EE31C" w14:textId="3B2B977F" w:rsidR="0049779F" w:rsidRPr="007955C3" w:rsidRDefault="00CB722F" w:rsidP="00CB722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71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7B7B99" w14:textId="7F2C259E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подпрограмма </w:t>
            </w:r>
            <w:r w:rsidR="0071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реализуется в </w:t>
            </w:r>
            <w:r w:rsidR="00E60755">
              <w:rPr>
                <w:rFonts w:ascii="Times New Roman" w:hAnsi="Times New Roman" w:cs="Times New Roman"/>
                <w:sz w:val="20"/>
                <w:szCs w:val="20"/>
              </w:rPr>
              <w:t>2026 - 2030</w:t>
            </w: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 годах</w:t>
            </w:r>
          </w:p>
        </w:tc>
      </w:tr>
      <w:tr w:rsidR="00CB722F" w:rsidRPr="007955C3" w14:paraId="1399C01F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63DF99B" w14:textId="2C517408" w:rsidR="00CB722F" w:rsidRPr="007955C3" w:rsidRDefault="00CB722F" w:rsidP="0049779F">
            <w:pPr>
              <w:jc w:val="both"/>
              <w:rPr>
                <w:rFonts w:ascii="Times New Roman" w:hAnsi="Times New Roman" w:cs="Times New Roman"/>
                <w:sz w:val="20"/>
                <w:szCs w:val="20"/>
                <w:highlight w:val="green"/>
              </w:rPr>
            </w:pPr>
            <w:r w:rsidRPr="007955C3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716785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29D973C" w14:textId="02B355DB" w:rsidR="00CB722F" w:rsidRPr="00192498" w:rsidRDefault="00CB722F" w:rsidP="00CB722F">
            <w:pPr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Реализация подпрограммы </w:t>
            </w:r>
            <w:r w:rsidR="0071678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позволит:</w:t>
            </w:r>
          </w:p>
          <w:p w14:paraId="5D4877E9" w14:textId="67994EF8" w:rsidR="00E70CA5" w:rsidRPr="00192498" w:rsidRDefault="00E70CA5" w:rsidP="00E70C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 w:rsidRPr="00080CE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1)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увеличить долю подготовленных, переподготовленных и обученных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должностных лиц организаций,</w:t>
            </w:r>
            <w:r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в области гражданской обороны, защиты от чрезвычайной ситуации;</w:t>
            </w:r>
          </w:p>
          <w:p w14:paraId="402D1AFC" w14:textId="773B105B" w:rsidR="00E70CA5" w:rsidRPr="00192498" w:rsidRDefault="00AE0901" w:rsidP="00E70C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E70CA5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реализовать до </w:t>
            </w:r>
            <w:r w:rsidR="00E70CA5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9</w:t>
            </w:r>
            <w:r w:rsidR="00E70CA5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0% воспитательных и пропагандистских мероприятий по вопросам гражданской обороны и защиты населения от чрезвычайных ситуаций от числа планируемых;</w:t>
            </w:r>
          </w:p>
          <w:p w14:paraId="1D7108A5" w14:textId="7722C9BA" w:rsidR="00E70CA5" w:rsidRPr="00192498" w:rsidRDefault="00AE0901" w:rsidP="00E70CA5">
            <w:pPr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="00E70CA5" w:rsidRPr="00192498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рассмотреть на заседаниях комиссии по предупреждению и ликвидации чрезвычайных ситуаций и обеспечению пожарной безопасности до 100% вопросов от числа запланированных; </w:t>
            </w:r>
          </w:p>
          <w:p w14:paraId="14656647" w14:textId="5B039509" w:rsidR="00E70CA5" w:rsidRDefault="00AE0901" w:rsidP="00E70C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E70CA5" w:rsidRPr="00192498">
              <w:rPr>
                <w:rFonts w:ascii="Times New Roman" w:hAnsi="Times New Roman" w:cs="Times New Roman"/>
                <w:sz w:val="20"/>
              </w:rPr>
              <w:t>) провести до 100% комплексных, учений, штабных тренировок и специальных комплексных занятий с органами управления и силами ГО и РСЧС входящими в состав группировки сил и средств, привлекаемых для решения задач ГО и минимизации и (или) ликвидации последствий чрезвычайных ситуаций от запланированных к проведению</w:t>
            </w:r>
            <w:r w:rsidR="00E70CA5">
              <w:rPr>
                <w:rFonts w:ascii="Times New Roman" w:hAnsi="Times New Roman" w:cs="Times New Roman"/>
                <w:sz w:val="20"/>
              </w:rPr>
              <w:t>;</w:t>
            </w:r>
          </w:p>
          <w:p w14:paraId="11117E73" w14:textId="7DCD4C0F" w:rsidR="00E70CA5" w:rsidRDefault="00AE0901" w:rsidP="00E70C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</w:t>
            </w:r>
            <w:r w:rsidR="00E70CA5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E70CA5" w:rsidRPr="00AD44E1">
              <w:rPr>
                <w:rFonts w:ascii="Times New Roman" w:hAnsi="Times New Roman" w:cs="Times New Roman"/>
                <w:sz w:val="20"/>
              </w:rPr>
              <w:t xml:space="preserve">обеспечить </w:t>
            </w:r>
            <w:r w:rsidR="00E70CA5">
              <w:rPr>
                <w:rFonts w:ascii="Times New Roman" w:hAnsi="Times New Roman" w:cs="Times New Roman"/>
                <w:sz w:val="20"/>
              </w:rPr>
              <w:t>с</w:t>
            </w:r>
            <w:r w:rsidR="00E70CA5" w:rsidRPr="002A1F95">
              <w:rPr>
                <w:rFonts w:ascii="Times New Roman" w:hAnsi="Times New Roman" w:cs="Times New Roman"/>
                <w:sz w:val="20"/>
              </w:rPr>
              <w:t>оздание и содержание резерва материальных ресурсов в целях гражданской обороны и ликвидации чрезвычайных ситуаций</w:t>
            </w:r>
            <w:r w:rsidR="00E70CA5">
              <w:rPr>
                <w:rFonts w:ascii="Times New Roman" w:hAnsi="Times New Roman" w:cs="Times New Roman"/>
                <w:sz w:val="20"/>
              </w:rPr>
              <w:t>;</w:t>
            </w:r>
          </w:p>
          <w:p w14:paraId="672CAE48" w14:textId="70733EE1" w:rsidR="00E70CA5" w:rsidRDefault="00AE0901" w:rsidP="00E70C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6</w:t>
            </w:r>
            <w:r w:rsidR="00E70CA5">
              <w:rPr>
                <w:rFonts w:ascii="Times New Roman" w:hAnsi="Times New Roman" w:cs="Times New Roman"/>
                <w:sz w:val="20"/>
              </w:rPr>
              <w:t>) провести мероприятия по развитию и совершенствованию единой дежурно-диспетчерской службы;</w:t>
            </w:r>
          </w:p>
          <w:p w14:paraId="3826FC50" w14:textId="5A0DA732" w:rsidR="00E70CA5" w:rsidRDefault="00AE0901" w:rsidP="00E70CA5">
            <w:pPr>
              <w:pStyle w:val="ConsPlusNormal"/>
              <w:jc w:val="both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7</w:t>
            </w:r>
            <w:r w:rsidR="00E70CA5">
              <w:rPr>
                <w:rFonts w:ascii="Times New Roman" w:hAnsi="Times New Roman" w:cs="Courier New"/>
                <w:sz w:val="20"/>
              </w:rPr>
              <w:t>) обеспечить</w:t>
            </w:r>
            <w:r w:rsidR="00E70CA5" w:rsidRPr="00DF2A28">
              <w:rPr>
                <w:rFonts w:ascii="Times New Roman" w:hAnsi="Times New Roman" w:cs="Courier New"/>
                <w:sz w:val="20"/>
              </w:rPr>
              <w:t xml:space="preserve"> обустройств</w:t>
            </w:r>
            <w:r w:rsidR="00E70CA5">
              <w:rPr>
                <w:rFonts w:ascii="Times New Roman" w:hAnsi="Times New Roman" w:cs="Courier New"/>
                <w:sz w:val="20"/>
              </w:rPr>
              <w:t>о</w:t>
            </w:r>
            <w:r w:rsidR="00E70CA5" w:rsidRPr="00DF2A28">
              <w:rPr>
                <w:rFonts w:ascii="Times New Roman" w:hAnsi="Times New Roman" w:cs="Courier New"/>
                <w:sz w:val="20"/>
              </w:rPr>
              <w:t xml:space="preserve"> и (или) ремонт пожарных водоемов</w:t>
            </w:r>
            <w:r w:rsidR="00E70CA5">
              <w:rPr>
                <w:rFonts w:ascii="Times New Roman" w:hAnsi="Times New Roman" w:cs="Courier New"/>
                <w:sz w:val="20"/>
              </w:rPr>
              <w:t>;</w:t>
            </w:r>
          </w:p>
          <w:p w14:paraId="4AAA6214" w14:textId="48881A8F" w:rsidR="00E70CA5" w:rsidRDefault="00AE0901" w:rsidP="00E70C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8</w:t>
            </w:r>
            <w:r w:rsidR="00E70CA5">
              <w:rPr>
                <w:rFonts w:ascii="Times New Roman" w:hAnsi="Times New Roman" w:cs="Times New Roman"/>
                <w:sz w:val="20"/>
              </w:rPr>
              <w:t>) обеспечить п</w:t>
            </w:r>
            <w:r w:rsidR="00E70CA5" w:rsidRPr="00510360">
              <w:rPr>
                <w:rFonts w:ascii="Times New Roman" w:hAnsi="Times New Roman" w:cs="Times New Roman"/>
                <w:sz w:val="20"/>
              </w:rPr>
              <w:t xml:space="preserve">роведение </w:t>
            </w:r>
            <w:r w:rsidR="00E70CA5">
              <w:rPr>
                <w:rFonts w:ascii="Times New Roman" w:hAnsi="Times New Roman" w:cs="Times New Roman"/>
                <w:sz w:val="20"/>
              </w:rPr>
              <w:t xml:space="preserve">до 100% </w:t>
            </w:r>
            <w:r w:rsidR="00E70CA5" w:rsidRPr="00510360">
              <w:rPr>
                <w:rFonts w:ascii="Times New Roman" w:hAnsi="Times New Roman" w:cs="Times New Roman"/>
                <w:sz w:val="20"/>
              </w:rPr>
              <w:t>профилактических дезинсекционных мероприятий по противоклещевой обработке территорий населенных пунктов</w:t>
            </w:r>
            <w:r w:rsidR="00E70CA5">
              <w:rPr>
                <w:rFonts w:ascii="Times New Roman" w:hAnsi="Times New Roman" w:cs="Times New Roman"/>
                <w:sz w:val="20"/>
              </w:rPr>
              <w:t xml:space="preserve"> от числа запланированных;</w:t>
            </w:r>
          </w:p>
          <w:p w14:paraId="35D4F2AC" w14:textId="370E0B87" w:rsidR="004733A5" w:rsidRDefault="00AE0901" w:rsidP="00E70CA5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9</w:t>
            </w:r>
            <w:r w:rsidR="00E70CA5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E70CA5" w:rsidRPr="00AD44E1">
              <w:rPr>
                <w:rFonts w:ascii="Times New Roman" w:hAnsi="Times New Roman" w:cs="Times New Roman"/>
                <w:sz w:val="20"/>
              </w:rPr>
              <w:t>прове</w:t>
            </w:r>
            <w:r w:rsidR="00E70CA5">
              <w:rPr>
                <w:rFonts w:ascii="Times New Roman" w:hAnsi="Times New Roman" w:cs="Times New Roman"/>
                <w:sz w:val="20"/>
              </w:rPr>
              <w:t>сти</w:t>
            </w:r>
            <w:r w:rsidR="00E70CA5" w:rsidRPr="00AD44E1">
              <w:rPr>
                <w:rFonts w:ascii="Times New Roman" w:hAnsi="Times New Roman" w:cs="Times New Roman"/>
                <w:sz w:val="20"/>
              </w:rPr>
              <w:t xml:space="preserve"> мероприяти</w:t>
            </w:r>
            <w:r w:rsidR="00E70CA5">
              <w:rPr>
                <w:rFonts w:ascii="Times New Roman" w:hAnsi="Times New Roman" w:cs="Times New Roman"/>
                <w:sz w:val="20"/>
              </w:rPr>
              <w:t>я</w:t>
            </w:r>
            <w:r w:rsidR="00E70CA5" w:rsidRPr="00AD44E1">
              <w:rPr>
                <w:rFonts w:ascii="Times New Roman" w:hAnsi="Times New Roman" w:cs="Times New Roman"/>
                <w:sz w:val="20"/>
              </w:rPr>
              <w:t xml:space="preserve"> по организации деятельности по сбору и транспортированию </w:t>
            </w:r>
            <w:r w:rsidR="00E70CA5" w:rsidRPr="00AD44E1">
              <w:rPr>
                <w:rFonts w:ascii="Times New Roman" w:hAnsi="Times New Roman" w:cs="Times New Roman"/>
                <w:sz w:val="20"/>
              </w:rPr>
              <w:lastRenderedPageBreak/>
              <w:t>твердых коммунальных отходов</w:t>
            </w:r>
            <w:r w:rsidR="00E70CA5">
              <w:rPr>
                <w:rFonts w:ascii="Times New Roman" w:hAnsi="Times New Roman" w:cs="Times New Roman"/>
                <w:sz w:val="20"/>
              </w:rPr>
              <w:t>;</w:t>
            </w:r>
          </w:p>
          <w:p w14:paraId="456E7E8F" w14:textId="1C2A7930" w:rsidR="000927A1" w:rsidRDefault="000927A1" w:rsidP="000927A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10</w:t>
            </w:r>
            <w:r w:rsidRPr="007955C3">
              <w:rPr>
                <w:rFonts w:ascii="Times New Roman" w:hAnsi="Times New Roman" w:cs="Times New Roman"/>
                <w:sz w:val="20"/>
              </w:rPr>
              <w:t xml:space="preserve">) </w:t>
            </w:r>
            <w:r>
              <w:rPr>
                <w:rFonts w:ascii="Times New Roman" w:hAnsi="Times New Roman" w:cs="Times New Roman"/>
                <w:sz w:val="20"/>
              </w:rPr>
              <w:t xml:space="preserve">обеспечить 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создание условий для повышения информированности населения </w:t>
            </w:r>
            <w:r>
              <w:rPr>
                <w:rFonts w:ascii="Times New Roman" w:hAnsi="Times New Roman" w:cs="Times New Roman"/>
                <w:sz w:val="20"/>
              </w:rPr>
              <w:t xml:space="preserve">муниципального округа </w:t>
            </w:r>
            <w:r w:rsidRPr="00120D61">
              <w:rPr>
                <w:rFonts w:ascii="Times New Roman" w:hAnsi="Times New Roman" w:cs="Times New Roman"/>
                <w:sz w:val="20"/>
              </w:rPr>
              <w:t xml:space="preserve">«Княжпогостский»» по вопросам </w:t>
            </w:r>
            <w:r>
              <w:rPr>
                <w:rFonts w:ascii="Times New Roman" w:hAnsi="Times New Roman" w:cs="Times New Roman"/>
                <w:sz w:val="20"/>
              </w:rPr>
              <w:t>обеспечения безопасности людей на водных объектах;</w:t>
            </w:r>
          </w:p>
          <w:p w14:paraId="3AFA1821" w14:textId="0C56B47E" w:rsidR="000927A1" w:rsidRDefault="000927A1" w:rsidP="000927A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11) повысить эффективность </w:t>
            </w:r>
            <w:r w:rsidRPr="008F3343">
              <w:rPr>
                <w:rFonts w:ascii="Times New Roman" w:hAnsi="Times New Roman" w:cs="Times New Roman"/>
                <w:sz w:val="20"/>
              </w:rPr>
              <w:t>разъяснительной и профилактической работы среди населения по обеспечению безопасности людей на водных объектах</w:t>
            </w:r>
            <w:r w:rsidR="00326655">
              <w:rPr>
                <w:rFonts w:ascii="Times New Roman" w:hAnsi="Times New Roman" w:cs="Times New Roman"/>
                <w:sz w:val="20"/>
              </w:rPr>
              <w:t>;</w:t>
            </w:r>
          </w:p>
          <w:p w14:paraId="2CD8C8BD" w14:textId="456455B3" w:rsidR="000927A1" w:rsidRPr="00192498" w:rsidRDefault="000927A1" w:rsidP="000927A1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 xml:space="preserve">12) </w:t>
            </w:r>
            <w:r w:rsidRPr="007955C3">
              <w:rPr>
                <w:rFonts w:ascii="Times New Roman" w:hAnsi="Times New Roman" w:cs="Times New Roman"/>
                <w:sz w:val="20"/>
              </w:rPr>
              <w:t xml:space="preserve">сократить </w:t>
            </w:r>
            <w:r>
              <w:rPr>
                <w:rFonts w:ascii="Times New Roman" w:hAnsi="Times New Roman" w:cs="Times New Roman"/>
                <w:sz w:val="20"/>
              </w:rPr>
              <w:t>число</w:t>
            </w:r>
            <w:r w:rsidRPr="007955C3">
              <w:rPr>
                <w:rFonts w:ascii="Times New Roman" w:hAnsi="Times New Roman" w:cs="Times New Roman"/>
                <w:sz w:val="20"/>
              </w:rPr>
              <w:t xml:space="preserve"> происшествий на водных объектах,</w:t>
            </w:r>
            <w:r>
              <w:rPr>
                <w:rFonts w:ascii="Times New Roman" w:hAnsi="Times New Roman" w:cs="Times New Roman"/>
                <w:sz w:val="20"/>
              </w:rPr>
              <w:t xml:space="preserve"> от общего количества зарегистрированных происшествий,</w:t>
            </w:r>
            <w:r w:rsidRPr="007955C3">
              <w:rPr>
                <w:rFonts w:ascii="Times New Roman" w:hAnsi="Times New Roman" w:cs="Times New Roman"/>
                <w:sz w:val="20"/>
              </w:rPr>
              <w:t xml:space="preserve"> в том числе с гибелью людей</w:t>
            </w:r>
            <w:r w:rsidR="00326655">
              <w:rPr>
                <w:rFonts w:ascii="Times New Roman" w:hAnsi="Times New Roman" w:cs="Times New Roman"/>
                <w:sz w:val="20"/>
              </w:rPr>
              <w:t>;</w:t>
            </w:r>
          </w:p>
        </w:tc>
      </w:tr>
    </w:tbl>
    <w:p w14:paraId="559F36DF" w14:textId="77777777" w:rsidR="00066B6A" w:rsidRDefault="00066B6A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5E72665" w14:textId="77777777" w:rsidR="006F6F8D" w:rsidRDefault="006F6F8D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FEC6E30" w14:textId="077105E6" w:rsidR="00B4737D" w:rsidRPr="007955C3" w:rsidRDefault="006A656C" w:rsidP="00B4737D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B4737D" w:rsidRPr="007955C3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0927A1">
        <w:rPr>
          <w:rFonts w:ascii="Times New Roman" w:hAnsi="Times New Roman" w:cs="Times New Roman"/>
          <w:b/>
          <w:sz w:val="20"/>
          <w:szCs w:val="20"/>
        </w:rPr>
        <w:t>4</w:t>
      </w:r>
    </w:p>
    <w:p w14:paraId="4C4BDFEF" w14:textId="36EB5A59" w:rsidR="00B4737D" w:rsidRDefault="00B4737D" w:rsidP="00B4737D">
      <w:pPr>
        <w:pStyle w:val="Heading"/>
        <w:jc w:val="center"/>
        <w:rPr>
          <w:rFonts w:ascii="Times New Roman" w:hAnsi="Times New Roman" w:cs="Times New Roman"/>
          <w:sz w:val="20"/>
          <w:szCs w:val="20"/>
        </w:rPr>
      </w:pPr>
      <w:r w:rsidRPr="00B4737D">
        <w:rPr>
          <w:rFonts w:ascii="Times New Roman" w:hAnsi="Times New Roman"/>
          <w:sz w:val="20"/>
          <w:szCs w:val="20"/>
        </w:rPr>
        <w:t>«</w:t>
      </w:r>
      <w:r w:rsidRPr="00B4737D">
        <w:rPr>
          <w:rFonts w:ascii="Times New Roman" w:hAnsi="Times New Roman" w:cs="Times New Roman"/>
          <w:sz w:val="20"/>
          <w:szCs w:val="20"/>
        </w:rPr>
        <w:t>Профилактика терроризма и экстремизма»</w:t>
      </w:r>
    </w:p>
    <w:p w14:paraId="4A6392F3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муниципальной программы</w:t>
      </w:r>
    </w:p>
    <w:p w14:paraId="7DF5E0BE" w14:textId="5CBBE61D" w:rsidR="009059C4" w:rsidRDefault="009059C4" w:rsidP="00B4737D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358C72FA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ПАСПОРТ </w:t>
      </w:r>
    </w:p>
    <w:p w14:paraId="6823BC61" w14:textId="4FB1C603" w:rsidR="009059C4" w:rsidRPr="00AC798B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AC798B">
        <w:rPr>
          <w:rFonts w:ascii="Times New Roman" w:hAnsi="Times New Roman" w:cs="Times New Roman"/>
          <w:b w:val="0"/>
          <w:sz w:val="20"/>
          <w:szCs w:val="20"/>
        </w:rPr>
        <w:t>Подпрограмм</w:t>
      </w:r>
      <w:r>
        <w:rPr>
          <w:rFonts w:ascii="Times New Roman" w:hAnsi="Times New Roman" w:cs="Times New Roman"/>
          <w:b w:val="0"/>
          <w:sz w:val="20"/>
          <w:szCs w:val="20"/>
        </w:rPr>
        <w:t>ы</w:t>
      </w:r>
      <w:r w:rsidRPr="00AC798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0927A1">
        <w:rPr>
          <w:rFonts w:ascii="Times New Roman" w:hAnsi="Times New Roman" w:cs="Times New Roman"/>
          <w:b w:val="0"/>
          <w:sz w:val="20"/>
          <w:szCs w:val="20"/>
        </w:rPr>
        <w:t>4</w:t>
      </w:r>
      <w:r w:rsidRPr="00AC798B">
        <w:rPr>
          <w:rFonts w:ascii="Times New Roman" w:hAnsi="Times New Roman" w:cs="Times New Roman"/>
          <w:b w:val="0"/>
          <w:sz w:val="20"/>
          <w:szCs w:val="20"/>
        </w:rPr>
        <w:t xml:space="preserve"> «Профилактика терроризма и экстремизма»</w:t>
      </w:r>
      <w:r w:rsidRPr="00AC798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14:paraId="3DFED418" w14:textId="142D57D4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(далее – подпрограмма </w:t>
      </w:r>
      <w:r w:rsidR="000927A1">
        <w:rPr>
          <w:rFonts w:ascii="Times New Roman" w:hAnsi="Times New Roman" w:cs="Times New Roman"/>
          <w:b w:val="0"/>
          <w:color w:val="000000"/>
          <w:sz w:val="20"/>
          <w:szCs w:val="20"/>
        </w:rPr>
        <w:t>4</w:t>
      </w: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)</w:t>
      </w:r>
    </w:p>
    <w:p w14:paraId="1B3BB76C" w14:textId="77777777" w:rsidR="00AC798B" w:rsidRPr="00866484" w:rsidRDefault="00AC798B" w:rsidP="00AC798B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AC798B" w:rsidRPr="00866484" w14:paraId="3C37437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F87696" w14:textId="77777777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42EA35DA" w14:textId="7F6AEBCA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0927A1">
              <w:rPr>
                <w:rFonts w:ascii="Times New Roman" w:hAnsi="Times New Roman"/>
                <w:sz w:val="20"/>
                <w:szCs w:val="20"/>
              </w:rPr>
              <w:t>4</w:t>
            </w:r>
            <w:r w:rsidRPr="00866484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D010F14" w14:textId="77777777" w:rsidR="00A3279B" w:rsidRDefault="00A3279B" w:rsidP="00A3279B">
            <w:pPr>
              <w:jc w:val="both"/>
              <w:textAlignment w:val="baseline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Отдел по делам гражданской обороны, чрезвычайным ситуациям и антитеррористической безопасности администрации муниципального округа «Княжпогостский»</w:t>
            </w:r>
          </w:p>
          <w:p w14:paraId="2E20D279" w14:textId="77CD60A2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AC798B" w:rsidRPr="00866484" w14:paraId="7ECC464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6DD5860" w14:textId="6D7EA7BA" w:rsidR="00AC798B" w:rsidRPr="00866484" w:rsidRDefault="00AC798B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0927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940D3A" w14:textId="16DA033C" w:rsidR="00AC798B" w:rsidRPr="00240D9F" w:rsidRDefault="00DE771E" w:rsidP="00240D9F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>
              <w:rPr>
                <w:rFonts w:ascii="Times New Roman" w:hAnsi="Times New Roman" w:cs="Courier New"/>
                <w:color w:val="000000"/>
                <w:sz w:val="20"/>
              </w:rPr>
              <w:t>Ф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>ормировани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>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стойкого неприятия обществом идеологии терроризма</w:t>
            </w:r>
            <w:r w:rsidR="00240D9F">
              <w:rPr>
                <w:rFonts w:ascii="Times New Roman" w:hAnsi="Times New Roman" w:cs="Courier New"/>
                <w:color w:val="000000"/>
                <w:sz w:val="20"/>
              </w:rPr>
              <w:t xml:space="preserve"> и </w:t>
            </w:r>
            <w:r w:rsidR="001964E4">
              <w:rPr>
                <w:rFonts w:ascii="Times New Roman" w:hAnsi="Times New Roman" w:cs="Courier New"/>
                <w:color w:val="000000"/>
                <w:sz w:val="20"/>
              </w:rPr>
              <w:t>экстремизма</w:t>
            </w:r>
            <w:r w:rsidR="001964E4" w:rsidRPr="00240D9F">
              <w:rPr>
                <w:rFonts w:ascii="Times New Roman" w:hAnsi="Times New Roman" w:cs="Courier New"/>
                <w:color w:val="000000"/>
                <w:sz w:val="20"/>
              </w:rPr>
              <w:t>, обеспечение</w:t>
            </w:r>
            <w:r w:rsidR="00240D9F" w:rsidRPr="00240D9F">
              <w:rPr>
                <w:rFonts w:ascii="Times New Roman" w:hAnsi="Times New Roman" w:cs="Courier New"/>
                <w:color w:val="000000"/>
                <w:sz w:val="20"/>
              </w:rPr>
              <w:t xml:space="preserve"> антитеррористической защищенности социально-значимых объектов и мест с массовым пребыванием людей</w:t>
            </w:r>
          </w:p>
        </w:tc>
      </w:tr>
      <w:tr w:rsidR="00AC798B" w:rsidRPr="00866484" w14:paraId="33D35D75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570424" w14:textId="77777777" w:rsidR="003722D6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  <w:p w14:paraId="7DB20F2D" w14:textId="1CE7FEF5" w:rsidR="00AC798B" w:rsidRPr="00866484" w:rsidRDefault="00AC798B" w:rsidP="00240D9F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0927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3579A9" w14:textId="77777777" w:rsidR="00FC2DF5" w:rsidRDefault="00FC2DF5" w:rsidP="00240D9F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1) с</w:t>
            </w:r>
            <w:r w:rsidRPr="00FC2DF5">
              <w:rPr>
                <w:rFonts w:ascii="Times New Roman" w:hAnsi="Times New Roman"/>
                <w:sz w:val="20"/>
              </w:rPr>
              <w:t>овершенствование межведомственного взаимодействия по профилактике терроризма и экстремизма</w:t>
            </w:r>
            <w:r>
              <w:rPr>
                <w:rFonts w:ascii="Times New Roman" w:hAnsi="Times New Roman"/>
                <w:sz w:val="20"/>
              </w:rPr>
              <w:t>;</w:t>
            </w:r>
          </w:p>
          <w:p w14:paraId="32FD2078" w14:textId="511CE11E" w:rsidR="00AC798B" w:rsidRPr="00FC2DF5" w:rsidRDefault="00FC2DF5" w:rsidP="00240D9F">
            <w:pPr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2)</w:t>
            </w:r>
            <w:r w:rsidRPr="00FC2DF5">
              <w:rPr>
                <w:rFonts w:ascii="Times New Roman" w:hAnsi="Times New Roman"/>
                <w:sz w:val="20"/>
              </w:rPr>
              <w:t xml:space="preserve"> </w:t>
            </w:r>
            <w:r w:rsidR="009F7C66">
              <w:rPr>
                <w:rFonts w:ascii="Times New Roman" w:hAnsi="Times New Roman"/>
                <w:sz w:val="20"/>
              </w:rPr>
              <w:t>с</w:t>
            </w:r>
            <w:r w:rsidR="009F7C66" w:rsidRPr="00866484">
              <w:rPr>
                <w:rFonts w:ascii="Times New Roman" w:hAnsi="Times New Roman"/>
                <w:sz w:val="20"/>
              </w:rPr>
              <w:t>овершенствование</w:t>
            </w:r>
            <w:r w:rsidR="001964E4" w:rsidRPr="00866484">
              <w:rPr>
                <w:rFonts w:ascii="Times New Roman" w:hAnsi="Times New Roman"/>
                <w:sz w:val="20"/>
              </w:rPr>
              <w:t xml:space="preserve"> муниципальной системы противодействия терроризму и экстремизму</w:t>
            </w:r>
          </w:p>
        </w:tc>
      </w:tr>
      <w:tr w:rsidR="001964E4" w:rsidRPr="00866484" w14:paraId="27A15E88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EB51E61" w14:textId="4F13327B" w:rsidR="001964E4" w:rsidRPr="00866484" w:rsidRDefault="001964E4" w:rsidP="00DE771E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Целевые индикаторы и показатели подпрограммы </w:t>
            </w:r>
            <w:r w:rsidR="000927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1BE319B" w14:textId="555F521A" w:rsidR="009F7C66" w:rsidRPr="009F7C66" w:rsidRDefault="009F7C66" w:rsidP="005317C9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Courier New"/>
                <w:color w:val="000000"/>
                <w:sz w:val="20"/>
                <w:szCs w:val="24"/>
              </w:rPr>
              <w:t xml:space="preserve">1) </w:t>
            </w:r>
            <w:r w:rsidRPr="009F7C66">
              <w:rPr>
                <w:rFonts w:ascii="Times New Roman" w:hAnsi="Times New Roman" w:cs="Courier New"/>
                <w:color w:val="000000"/>
                <w:sz w:val="20"/>
                <w:szCs w:val="24"/>
              </w:rPr>
              <w:t>проведение воспитательной, пропагандистской работы с населением, направленной на предупреждение террористической и экстремисткой деятельности</w:t>
            </w:r>
            <w:r>
              <w:rPr>
                <w:rFonts w:ascii="Times New Roman" w:hAnsi="Times New Roman" w:cs="Courier New"/>
                <w:color w:val="000000"/>
                <w:sz w:val="20"/>
                <w:szCs w:val="24"/>
              </w:rPr>
              <w:t>, (да/нет);</w:t>
            </w:r>
          </w:p>
          <w:p w14:paraId="1FBA894F" w14:textId="67830079" w:rsidR="005317C9" w:rsidRPr="009F7C66" w:rsidRDefault="009F7C66" w:rsidP="005317C9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Courier New"/>
                <w:color w:val="000000"/>
                <w:sz w:val="20"/>
                <w:szCs w:val="24"/>
              </w:rPr>
              <w:t>2</w:t>
            </w:r>
            <w:r w:rsidR="005317C9" w:rsidRPr="009F7C66">
              <w:rPr>
                <w:rFonts w:ascii="Times New Roman" w:hAnsi="Times New Roman" w:cs="Courier New"/>
                <w:color w:val="000000"/>
                <w:sz w:val="20"/>
                <w:szCs w:val="24"/>
              </w:rPr>
              <w:t>) доля проведенных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 (%);</w:t>
            </w:r>
          </w:p>
          <w:p w14:paraId="702B2D7A" w14:textId="0DAE9A15" w:rsidR="005317C9" w:rsidRPr="009F7C66" w:rsidRDefault="009F7C66" w:rsidP="005317C9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Courier New"/>
                <w:color w:val="000000"/>
                <w:sz w:val="20"/>
                <w:szCs w:val="24"/>
              </w:rPr>
              <w:t>3</w:t>
            </w:r>
            <w:r w:rsidR="005317C9" w:rsidRPr="009F7C66">
              <w:rPr>
                <w:rFonts w:ascii="Times New Roman" w:hAnsi="Times New Roman" w:cs="Courier New"/>
                <w:color w:val="000000"/>
                <w:sz w:val="20"/>
                <w:szCs w:val="24"/>
              </w:rPr>
              <w:t>) доля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округа «Княжпогостский» (%);</w:t>
            </w:r>
          </w:p>
          <w:p w14:paraId="437C87E6" w14:textId="58865D50" w:rsidR="005317C9" w:rsidRPr="009F7C66" w:rsidRDefault="009F7C66" w:rsidP="005317C9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Courier New"/>
                <w:color w:val="000000"/>
                <w:sz w:val="20"/>
                <w:szCs w:val="24"/>
              </w:rPr>
              <w:t>4</w:t>
            </w:r>
            <w:r w:rsidR="005317C9" w:rsidRPr="009F7C66">
              <w:rPr>
                <w:rFonts w:ascii="Times New Roman" w:hAnsi="Times New Roman" w:cs="Courier New"/>
                <w:color w:val="000000"/>
                <w:sz w:val="20"/>
                <w:szCs w:val="24"/>
              </w:rPr>
              <w:t>) осуществление полномочий по решению вопросов местного значения городского поселения (антитеррористическая защищенность учреждений) (да/нет);</w:t>
            </w:r>
          </w:p>
          <w:p w14:paraId="22FB8EC8" w14:textId="3AB6ABDE" w:rsidR="00421009" w:rsidRPr="009F7C66" w:rsidRDefault="009F7C66" w:rsidP="005317C9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  <w:szCs w:val="24"/>
              </w:rPr>
            </w:pPr>
            <w:r>
              <w:rPr>
                <w:rFonts w:ascii="Times New Roman" w:hAnsi="Times New Roman" w:cs="Courier New"/>
                <w:color w:val="000000"/>
                <w:sz w:val="20"/>
                <w:szCs w:val="24"/>
              </w:rPr>
              <w:t>5</w:t>
            </w:r>
            <w:r w:rsidR="005317C9" w:rsidRPr="009F7C66">
              <w:rPr>
                <w:rFonts w:ascii="Times New Roman" w:hAnsi="Times New Roman" w:cs="Courier New"/>
                <w:color w:val="000000"/>
                <w:sz w:val="20"/>
                <w:szCs w:val="24"/>
              </w:rPr>
              <w:t>) проведение адресной и индивидуальной работы с лицами, прибывшими из Донецкой, Луганской республик, Запорожской, Херсонской областей и Украины по профилактике терроризма;</w:t>
            </w:r>
          </w:p>
        </w:tc>
      </w:tr>
      <w:tr w:rsidR="00AC798B" w:rsidRPr="00866484" w14:paraId="13FED31E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4B45302" w14:textId="2B2A24D8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Этапы и сроки реализации подпрограммы </w:t>
            </w:r>
            <w:r w:rsidR="000927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4E15821" w14:textId="12C8B2F0" w:rsidR="00AC798B" w:rsidRPr="00866484" w:rsidRDefault="004D55CA" w:rsidP="00C23154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П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одпрограмма </w:t>
            </w:r>
            <w:r w:rsidR="00DF02E4">
              <w:rPr>
                <w:rFonts w:ascii="Times New Roman" w:hAnsi="Times New Roman"/>
                <w:sz w:val="20"/>
                <w:szCs w:val="20"/>
              </w:rPr>
              <w:t>4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реализуется в </w:t>
            </w:r>
            <w:r w:rsidR="00E60755">
              <w:rPr>
                <w:rFonts w:ascii="Times New Roman" w:hAnsi="Times New Roman"/>
                <w:sz w:val="20"/>
                <w:szCs w:val="20"/>
              </w:rPr>
              <w:t>2026 - 2030</w:t>
            </w:r>
            <w:r w:rsidR="00AC798B" w:rsidRPr="00866484">
              <w:rPr>
                <w:rFonts w:ascii="Times New Roman" w:hAnsi="Times New Roman"/>
                <w:sz w:val="20"/>
                <w:szCs w:val="20"/>
              </w:rPr>
              <w:t xml:space="preserve"> годах</w:t>
            </w:r>
          </w:p>
        </w:tc>
      </w:tr>
      <w:tr w:rsidR="00AC798B" w:rsidRPr="00866484" w14:paraId="7B404389" w14:textId="77777777" w:rsidTr="005C121E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91CE2FC" w14:textId="3AB5A5BC" w:rsidR="00AC798B" w:rsidRPr="00866484" w:rsidRDefault="00AC798B" w:rsidP="00C23154">
            <w:pPr>
              <w:jc w:val="both"/>
              <w:rPr>
                <w:rFonts w:ascii="Times New Roman" w:hAnsi="Times New Roman"/>
                <w:sz w:val="20"/>
                <w:szCs w:val="20"/>
                <w:highlight w:val="green"/>
              </w:rPr>
            </w:pPr>
            <w:r w:rsidRPr="00866484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0927A1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402DB72" w14:textId="5B980A8E" w:rsidR="006E0BA8" w:rsidRPr="006E0BA8" w:rsidRDefault="006E0BA8" w:rsidP="003B2EA9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E0BA8">
              <w:rPr>
                <w:rFonts w:ascii="Times New Roman" w:hAnsi="Times New Roman"/>
                <w:sz w:val="20"/>
                <w:szCs w:val="20"/>
              </w:rPr>
              <w:t xml:space="preserve">В результате реализации подпрограммы </w:t>
            </w:r>
            <w:r w:rsidR="000927A1">
              <w:rPr>
                <w:rFonts w:ascii="Times New Roman" w:hAnsi="Times New Roman"/>
                <w:sz w:val="20"/>
                <w:szCs w:val="20"/>
              </w:rPr>
              <w:t>4</w:t>
            </w:r>
            <w:r w:rsidRPr="006E0BA8">
              <w:rPr>
                <w:rFonts w:ascii="Times New Roman" w:hAnsi="Times New Roman"/>
                <w:sz w:val="20"/>
                <w:szCs w:val="20"/>
              </w:rPr>
              <w:t xml:space="preserve"> ожидается:</w:t>
            </w:r>
          </w:p>
          <w:p w14:paraId="0A50EF92" w14:textId="34CAC37B" w:rsidR="000A2956" w:rsidRDefault="00524D31" w:rsidP="000A2956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1</w:t>
            </w:r>
            <w:r w:rsidR="000A2956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</w:t>
            </w:r>
            <w:r w:rsidR="000A29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обеспечить </w:t>
            </w:r>
            <w:r w:rsidR="000A2956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создание условий для повышения информированности населения </w:t>
            </w:r>
            <w:r w:rsidR="000A29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муниципального округа </w:t>
            </w:r>
            <w:r w:rsidR="000A2956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«Княжпогостский»» по вопросам противодействия терроризму и экстремизму;</w:t>
            </w:r>
          </w:p>
          <w:p w14:paraId="5E0361D2" w14:textId="7A40834A" w:rsidR="000A2956" w:rsidRPr="00120D61" w:rsidRDefault="00524D31" w:rsidP="000A2956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2</w:t>
            </w:r>
            <w:r w:rsidR="000A2956"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провести до 90% комплексных, учений, штабных тренировок и специальных комплексных занятий с органами управления, входящими в состав группировки сил и средств, привлекаемых для решения задач по минимизации и (или) ликвидации последствий проявления терроризма от запланированных к проведению;</w:t>
            </w:r>
          </w:p>
          <w:p w14:paraId="42CC8E74" w14:textId="2EB7146E" w:rsidR="000A2956" w:rsidRPr="00120D61" w:rsidRDefault="000A2956" w:rsidP="000A2956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3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) рассмотреть на заседаниях Антитеррористической комиссии </w:t>
            </w: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муниципального округа</w:t>
            </w:r>
            <w:r w:rsidRPr="00120D61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«Княжпогостский» до 100% вопросов, от числа запланированных;</w:t>
            </w:r>
          </w:p>
          <w:p w14:paraId="3C81D7D3" w14:textId="7B548186" w:rsidR="000A2956" w:rsidRDefault="00524D31" w:rsidP="000A2956">
            <w:pPr>
              <w:pStyle w:val="ConsPlusNormal"/>
              <w:jc w:val="both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</w:t>
            </w:r>
            <w:r w:rsidR="000A2956" w:rsidRPr="00120D61">
              <w:rPr>
                <w:rFonts w:ascii="Times New Roman" w:hAnsi="Times New Roman" w:cs="Times New Roman"/>
                <w:sz w:val="20"/>
              </w:rPr>
              <w:t xml:space="preserve">) </w:t>
            </w:r>
            <w:r w:rsidR="001A72E8" w:rsidRPr="00120D61">
              <w:rPr>
                <w:rFonts w:ascii="Times New Roman" w:hAnsi="Times New Roman" w:cs="Times New Roman"/>
                <w:sz w:val="20"/>
              </w:rPr>
              <w:t>до 80%</w:t>
            </w:r>
            <w:r w:rsidR="001A72E8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0A2956" w:rsidRPr="00120D61">
              <w:rPr>
                <w:rFonts w:ascii="Times New Roman" w:hAnsi="Times New Roman" w:cs="Times New Roman"/>
                <w:sz w:val="20"/>
              </w:rPr>
              <w:t xml:space="preserve">увеличить долю учреждений социальной сферы, в которых реализованы мероприятия по антитеррористической защищенности от общего числа учреждений социальной сферы, учредителем которых является администрация муниципального </w:t>
            </w:r>
            <w:r w:rsidR="000A2956">
              <w:rPr>
                <w:rFonts w:ascii="Times New Roman" w:hAnsi="Times New Roman" w:cs="Times New Roman"/>
                <w:sz w:val="20"/>
              </w:rPr>
              <w:t>округа</w:t>
            </w:r>
            <w:r w:rsidR="000A2956" w:rsidRPr="00120D61">
              <w:rPr>
                <w:rFonts w:ascii="Times New Roman" w:hAnsi="Times New Roman" w:cs="Times New Roman"/>
                <w:sz w:val="20"/>
              </w:rPr>
              <w:t xml:space="preserve"> «Княжпогостский»</w:t>
            </w:r>
            <w:r w:rsidR="001A72E8">
              <w:rPr>
                <w:rFonts w:ascii="Times New Roman" w:hAnsi="Times New Roman" w:cs="Times New Roman"/>
                <w:sz w:val="20"/>
              </w:rPr>
              <w:t>;</w:t>
            </w:r>
            <w:r w:rsidR="000A2956" w:rsidRPr="00120D61">
              <w:rPr>
                <w:rFonts w:ascii="Times New Roman" w:hAnsi="Times New Roman" w:cs="Times New Roman"/>
                <w:sz w:val="20"/>
              </w:rPr>
              <w:t xml:space="preserve"> </w:t>
            </w:r>
          </w:p>
          <w:p w14:paraId="5C4191C4" w14:textId="5A95C07A" w:rsidR="000A2956" w:rsidRDefault="00524D31" w:rsidP="000A2956">
            <w:pPr>
              <w:widowControl/>
              <w:jc w:val="both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5</w:t>
            </w:r>
            <w:r w:rsidR="000A29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) о</w:t>
            </w:r>
            <w:r w:rsidR="000A2956" w:rsidRPr="005103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существ</w:t>
            </w:r>
            <w:r w:rsidR="000A29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ить</w:t>
            </w:r>
            <w:r w:rsidR="000A2956" w:rsidRPr="005103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полномочи</w:t>
            </w:r>
            <w:r w:rsidR="000A29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я</w:t>
            </w:r>
            <w:r w:rsidR="000A2956" w:rsidRPr="00510360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 xml:space="preserve"> по решению вопросов местного значения городского поселения (антитеррористическая защищенность учреждений)</w:t>
            </w:r>
            <w:r w:rsidR="000A2956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;</w:t>
            </w:r>
          </w:p>
          <w:p w14:paraId="3734AF92" w14:textId="588A485C" w:rsidR="00421009" w:rsidRPr="0006535A" w:rsidRDefault="00524D31" w:rsidP="001A72E8">
            <w:pPr>
              <w:pStyle w:val="ConsPlusNormal"/>
              <w:jc w:val="both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6</w:t>
            </w:r>
            <w:r w:rsidR="000A2956">
              <w:rPr>
                <w:rFonts w:ascii="Times New Roman" w:hAnsi="Times New Roman" w:cs="Courier New"/>
                <w:sz w:val="20"/>
              </w:rPr>
              <w:t>) охватить работой по профилактике терроризма до 100% лиц, прибывших из Донецкой, Луганской народных республик, Запорожской, Херсонской областей и Украины;</w:t>
            </w:r>
          </w:p>
        </w:tc>
      </w:tr>
    </w:tbl>
    <w:p w14:paraId="266480DA" w14:textId="77777777" w:rsidR="00066B6A" w:rsidRDefault="00066B6A" w:rsidP="00FE03D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10BE7E79" w14:textId="77777777" w:rsidR="00066B6A" w:rsidRDefault="00066B6A" w:rsidP="00FE03D1">
      <w:pPr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B9562C0" w14:textId="6DE80113" w:rsidR="00FE03D1" w:rsidRPr="00223D1B" w:rsidRDefault="006A656C" w:rsidP="00FE03D1">
      <w:pPr>
        <w:jc w:val="center"/>
        <w:rPr>
          <w:rFonts w:ascii="Times New Roman" w:hAnsi="Times New Roman" w:cs="Times New Roman"/>
          <w:b/>
          <w:sz w:val="20"/>
          <w:szCs w:val="20"/>
        </w:rPr>
      </w:pPr>
      <w:hyperlink w:anchor="P120" w:history="1">
        <w:r w:rsidR="00FE03D1" w:rsidRPr="00223D1B">
          <w:rPr>
            <w:rFonts w:ascii="Times New Roman" w:hAnsi="Times New Roman" w:cs="Times New Roman"/>
            <w:b/>
            <w:sz w:val="20"/>
            <w:szCs w:val="20"/>
          </w:rPr>
          <w:t xml:space="preserve">ПОДПРОГРАММА </w:t>
        </w:r>
      </w:hyperlink>
      <w:r w:rsidR="006570E1">
        <w:rPr>
          <w:rFonts w:ascii="Times New Roman" w:hAnsi="Times New Roman" w:cs="Times New Roman"/>
          <w:b/>
          <w:sz w:val="20"/>
          <w:szCs w:val="20"/>
        </w:rPr>
        <w:t>5</w:t>
      </w:r>
    </w:p>
    <w:p w14:paraId="7CFA1E17" w14:textId="59DA1D90" w:rsidR="00FE03D1" w:rsidRDefault="00FE03D1" w:rsidP="00FE03D1">
      <w:pPr>
        <w:pStyle w:val="Heading"/>
        <w:jc w:val="center"/>
        <w:rPr>
          <w:rFonts w:ascii="Times New Roman" w:hAnsi="Times New Roman" w:cs="Times New Roman"/>
          <w:sz w:val="20"/>
          <w:szCs w:val="20"/>
        </w:rPr>
      </w:pPr>
      <w:r w:rsidRPr="00223D1B">
        <w:rPr>
          <w:rFonts w:ascii="Times New Roman" w:hAnsi="Times New Roman"/>
          <w:sz w:val="20"/>
          <w:szCs w:val="20"/>
        </w:rPr>
        <w:t>«</w:t>
      </w:r>
      <w:r>
        <w:rPr>
          <w:rFonts w:ascii="Times New Roman" w:hAnsi="Times New Roman"/>
          <w:sz w:val="20"/>
          <w:szCs w:val="20"/>
        </w:rPr>
        <w:t>Охрана окружающей среды</w:t>
      </w:r>
      <w:r w:rsidRPr="00223D1B">
        <w:rPr>
          <w:rFonts w:ascii="Times New Roman" w:hAnsi="Times New Roman" w:cs="Times New Roman"/>
          <w:sz w:val="20"/>
          <w:szCs w:val="20"/>
        </w:rPr>
        <w:t>»</w:t>
      </w:r>
    </w:p>
    <w:p w14:paraId="03C2271F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муниципальной программы</w:t>
      </w:r>
    </w:p>
    <w:p w14:paraId="1FAD0B3C" w14:textId="4C94C22E" w:rsidR="009059C4" w:rsidRDefault="009059C4" w:rsidP="00FE03D1">
      <w:pPr>
        <w:pStyle w:val="Heading"/>
        <w:jc w:val="center"/>
        <w:rPr>
          <w:rFonts w:ascii="Times New Roman" w:hAnsi="Times New Roman" w:cs="Times New Roman"/>
          <w:color w:val="000000"/>
          <w:sz w:val="20"/>
          <w:szCs w:val="20"/>
        </w:rPr>
      </w:pPr>
    </w:p>
    <w:p w14:paraId="12AD7DB5" w14:textId="77777777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lastRenderedPageBreak/>
        <w:t xml:space="preserve">ПАСПОРТ </w:t>
      </w:r>
    </w:p>
    <w:p w14:paraId="24BC3D6F" w14:textId="4E5AA4BB" w:rsidR="009059C4" w:rsidRPr="00AC798B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AC798B">
        <w:rPr>
          <w:rFonts w:ascii="Times New Roman" w:hAnsi="Times New Roman" w:cs="Times New Roman"/>
          <w:b w:val="0"/>
          <w:sz w:val="20"/>
          <w:szCs w:val="20"/>
        </w:rPr>
        <w:t>Подпрограмм</w:t>
      </w:r>
      <w:r>
        <w:rPr>
          <w:rFonts w:ascii="Times New Roman" w:hAnsi="Times New Roman" w:cs="Times New Roman"/>
          <w:b w:val="0"/>
          <w:sz w:val="20"/>
          <w:szCs w:val="20"/>
        </w:rPr>
        <w:t>ы</w:t>
      </w:r>
      <w:r w:rsidRPr="00AC798B">
        <w:rPr>
          <w:rFonts w:ascii="Times New Roman" w:hAnsi="Times New Roman" w:cs="Times New Roman"/>
          <w:b w:val="0"/>
          <w:sz w:val="20"/>
          <w:szCs w:val="20"/>
        </w:rPr>
        <w:t xml:space="preserve"> </w:t>
      </w:r>
      <w:r w:rsidR="00084CB8">
        <w:rPr>
          <w:rFonts w:ascii="Times New Roman" w:hAnsi="Times New Roman" w:cs="Times New Roman"/>
          <w:b w:val="0"/>
          <w:sz w:val="20"/>
          <w:szCs w:val="20"/>
        </w:rPr>
        <w:t>5</w:t>
      </w:r>
      <w:r w:rsidRPr="00AC798B">
        <w:rPr>
          <w:rFonts w:ascii="Times New Roman" w:hAnsi="Times New Roman" w:cs="Times New Roman"/>
          <w:b w:val="0"/>
          <w:sz w:val="20"/>
          <w:szCs w:val="20"/>
        </w:rPr>
        <w:t xml:space="preserve"> «</w:t>
      </w:r>
      <w:r>
        <w:rPr>
          <w:rFonts w:ascii="Times New Roman" w:hAnsi="Times New Roman" w:cs="Times New Roman"/>
          <w:b w:val="0"/>
          <w:sz w:val="20"/>
          <w:szCs w:val="20"/>
        </w:rPr>
        <w:t>Охрана окружающей среды</w:t>
      </w:r>
      <w:r w:rsidRPr="00AC798B">
        <w:rPr>
          <w:rFonts w:ascii="Times New Roman" w:hAnsi="Times New Roman" w:cs="Times New Roman"/>
          <w:b w:val="0"/>
          <w:sz w:val="20"/>
          <w:szCs w:val="20"/>
        </w:rPr>
        <w:t>»</w:t>
      </w:r>
      <w:r w:rsidRPr="00AC798B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 </w:t>
      </w:r>
    </w:p>
    <w:p w14:paraId="648D8A0A" w14:textId="18B88BFB" w:rsidR="009059C4" w:rsidRPr="00866484" w:rsidRDefault="009059C4" w:rsidP="009059C4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 xml:space="preserve">(далее – подпрограмма </w:t>
      </w:r>
      <w:r w:rsidR="006570E1">
        <w:rPr>
          <w:rFonts w:ascii="Times New Roman" w:hAnsi="Times New Roman" w:cs="Times New Roman"/>
          <w:b w:val="0"/>
          <w:color w:val="000000"/>
          <w:sz w:val="20"/>
          <w:szCs w:val="20"/>
        </w:rPr>
        <w:t>5</w:t>
      </w:r>
      <w:r w:rsidRPr="00866484">
        <w:rPr>
          <w:rFonts w:ascii="Times New Roman" w:hAnsi="Times New Roman" w:cs="Times New Roman"/>
          <w:b w:val="0"/>
          <w:color w:val="000000"/>
          <w:sz w:val="20"/>
          <w:szCs w:val="20"/>
        </w:rPr>
        <w:t>)</w:t>
      </w:r>
    </w:p>
    <w:p w14:paraId="2261455E" w14:textId="77777777" w:rsidR="00FE03D1" w:rsidRPr="00223D1B" w:rsidRDefault="00FE03D1" w:rsidP="00FE03D1">
      <w:pPr>
        <w:pStyle w:val="Heading"/>
        <w:jc w:val="center"/>
        <w:rPr>
          <w:rFonts w:ascii="Times New Roman" w:hAnsi="Times New Roman" w:cs="Times New Roman"/>
          <w:b w:val="0"/>
          <w:color w:val="000000"/>
          <w:sz w:val="20"/>
          <w:szCs w:val="20"/>
        </w:rPr>
      </w:pPr>
    </w:p>
    <w:tbl>
      <w:tblPr>
        <w:tblW w:w="10632" w:type="dxa"/>
        <w:tblInd w:w="-179" w:type="dxa"/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269"/>
        <w:gridCol w:w="8363"/>
      </w:tblGrid>
      <w:tr w:rsidR="00FE03D1" w:rsidRPr="00223D1B" w14:paraId="2E335D30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AEFCCC" w14:textId="77777777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Ответственный исполнитель </w:t>
            </w:r>
          </w:p>
          <w:p w14:paraId="3C24C2D3" w14:textId="5263C5F6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подпрограммы </w:t>
            </w:r>
            <w:r w:rsidR="006570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952F2A4" w14:textId="40B593B4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Управление муниципального хозяйства администрации муниципального </w:t>
            </w:r>
            <w:r w:rsidR="006070D5">
              <w:rPr>
                <w:rFonts w:ascii="Times New Roman" w:hAnsi="Times New Roman"/>
                <w:sz w:val="20"/>
                <w:szCs w:val="20"/>
              </w:rPr>
              <w:t>округа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«Княжпогостский»</w:t>
            </w:r>
          </w:p>
        </w:tc>
      </w:tr>
      <w:tr w:rsidR="00FE03D1" w:rsidRPr="00223D1B" w14:paraId="6BA3B1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9576BB" w14:textId="6A8587C4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Цели подпрограммы </w:t>
            </w:r>
            <w:r w:rsidR="006570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7F8B77B" w14:textId="1735C050" w:rsidR="00FE03D1" w:rsidRPr="00223D1B" w:rsidRDefault="00084CB8" w:rsidP="003140D8">
            <w:pPr>
              <w:pStyle w:val="ConsPlusNormal"/>
              <w:jc w:val="both"/>
              <w:rPr>
                <w:rFonts w:ascii="Times New Roman" w:hAnsi="Times New Roman" w:cs="Courier New"/>
                <w:color w:val="000000"/>
                <w:sz w:val="20"/>
              </w:rPr>
            </w:pP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Уменьшение негативного воздействия на окружающую среду, обеспечение экологической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 xml:space="preserve">и пожарной 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безопасности на территории муниципального 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округа</w:t>
            </w:r>
            <w:r w:rsidRPr="00223D1B">
              <w:rPr>
                <w:rFonts w:ascii="Times New Roman" w:hAnsi="Times New Roman" w:cs="Courier New"/>
                <w:color w:val="000000"/>
                <w:sz w:val="20"/>
              </w:rPr>
              <w:t xml:space="preserve"> «Княжпогостский»</w:t>
            </w:r>
            <w:r>
              <w:rPr>
                <w:rFonts w:ascii="Times New Roman" w:hAnsi="Times New Roman" w:cs="Courier New"/>
                <w:color w:val="000000"/>
                <w:sz w:val="20"/>
              </w:rPr>
              <w:t>.</w:t>
            </w:r>
          </w:p>
        </w:tc>
      </w:tr>
      <w:tr w:rsidR="00FE03D1" w:rsidRPr="00223D1B" w14:paraId="111F0BFB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52EE58D" w14:textId="77777777" w:rsidR="002C05BE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Задачи </w:t>
            </w:r>
          </w:p>
          <w:p w14:paraId="01DBFC86" w14:textId="332B7451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подпрограммы</w:t>
            </w:r>
            <w:r w:rsidR="003722D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70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E32E5" w14:textId="28B38959" w:rsidR="000A7344" w:rsidRPr="003654B3" w:rsidRDefault="000A7344" w:rsidP="000A734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 w:rsidRPr="003654B3">
              <w:rPr>
                <w:rFonts w:ascii="Times New Roman" w:hAnsi="Times New Roman"/>
                <w:sz w:val="20"/>
                <w:szCs w:val="20"/>
              </w:rPr>
              <w:t xml:space="preserve">1)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организация рациональной системы </w:t>
            </w:r>
            <w:r w:rsidRPr="003654B3">
              <w:rPr>
                <w:rFonts w:ascii="Times New Roman" w:hAnsi="Times New Roman"/>
                <w:sz w:val="20"/>
                <w:szCs w:val="20"/>
              </w:rPr>
              <w:t>сбор</w:t>
            </w:r>
            <w:r>
              <w:rPr>
                <w:rFonts w:ascii="Times New Roman" w:hAnsi="Times New Roman"/>
                <w:sz w:val="20"/>
                <w:szCs w:val="20"/>
              </w:rPr>
              <w:t>а</w:t>
            </w:r>
            <w:r w:rsidRPr="003654B3">
              <w:rPr>
                <w:rFonts w:ascii="Times New Roman" w:hAnsi="Times New Roman"/>
                <w:sz w:val="20"/>
                <w:szCs w:val="20"/>
              </w:rPr>
              <w:t>, транспортировк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и и </w:t>
            </w:r>
            <w:r w:rsidRPr="003654B3">
              <w:rPr>
                <w:rFonts w:ascii="Times New Roman" w:hAnsi="Times New Roman"/>
                <w:sz w:val="20"/>
                <w:szCs w:val="20"/>
              </w:rPr>
              <w:t>размещени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я </w:t>
            </w:r>
            <w:r w:rsidRPr="003654B3">
              <w:rPr>
                <w:rFonts w:ascii="Times New Roman" w:hAnsi="Times New Roman"/>
                <w:sz w:val="20"/>
                <w:szCs w:val="20"/>
              </w:rPr>
              <w:t xml:space="preserve">отходов; </w:t>
            </w:r>
          </w:p>
          <w:p w14:paraId="4A037027" w14:textId="62F8DCBF" w:rsidR="000A7344" w:rsidRPr="003654B3" w:rsidRDefault="000A7344" w:rsidP="000A734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  <w:r w:rsidRPr="003654B3">
              <w:rPr>
                <w:rFonts w:ascii="Times New Roman" w:hAnsi="Times New Roman"/>
                <w:sz w:val="20"/>
                <w:szCs w:val="20"/>
              </w:rPr>
              <w:t xml:space="preserve">) ликвидация мест несанкционированного размещения отходов; </w:t>
            </w:r>
          </w:p>
          <w:p w14:paraId="00F276C4" w14:textId="02717D6A" w:rsidR="000A7344" w:rsidRPr="003654B3" w:rsidRDefault="000A7344" w:rsidP="000A734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  <w:r w:rsidRPr="003654B3">
              <w:rPr>
                <w:rFonts w:ascii="Times New Roman" w:hAnsi="Times New Roman"/>
                <w:sz w:val="20"/>
                <w:szCs w:val="20"/>
              </w:rPr>
              <w:t>) озеленение территорий;</w:t>
            </w:r>
          </w:p>
          <w:p w14:paraId="70C2F493" w14:textId="694C0D9C" w:rsidR="000A7344" w:rsidRPr="003654B3" w:rsidRDefault="000A7344" w:rsidP="000A734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Pr="003654B3">
              <w:rPr>
                <w:rFonts w:ascii="Times New Roman" w:hAnsi="Times New Roman"/>
                <w:sz w:val="20"/>
                <w:szCs w:val="20"/>
              </w:rPr>
              <w:t>) обеспечение противопожарных мер;</w:t>
            </w:r>
          </w:p>
          <w:p w14:paraId="594D9A23" w14:textId="10C7E551" w:rsidR="00CE3DE8" w:rsidRPr="00223D1B" w:rsidRDefault="000A7344" w:rsidP="000A7344">
            <w:pPr>
              <w:widowControl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5</w:t>
            </w:r>
            <w:r w:rsidRPr="003654B3">
              <w:rPr>
                <w:rFonts w:ascii="Times New Roman" w:hAnsi="Times New Roman"/>
                <w:sz w:val="20"/>
              </w:rPr>
              <w:t>) проведение работ по установлению границ лесопарков.</w:t>
            </w:r>
          </w:p>
        </w:tc>
      </w:tr>
      <w:tr w:rsidR="00FE03D1" w:rsidRPr="00223D1B" w14:paraId="6CEA9276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1B58CC" w14:textId="768C3E99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Целевые индикаторы и показатели подпрограммы</w:t>
            </w:r>
            <w:r w:rsidR="002C05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70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3905A0A" w14:textId="0539ECF4" w:rsidR="00E834C9" w:rsidRPr="00DF2A28" w:rsidRDefault="00A5787C" w:rsidP="00E834C9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</w:t>
            </w:r>
            <w:r w:rsidR="00E834C9" w:rsidRPr="00DF2A28">
              <w:rPr>
                <w:rFonts w:ascii="Times New Roman" w:hAnsi="Times New Roman" w:cs="Courier New"/>
                <w:sz w:val="20"/>
              </w:rPr>
              <w:t>) количество экологических акций, субботников (ед.);</w:t>
            </w:r>
          </w:p>
          <w:p w14:paraId="23DAF5E5" w14:textId="2C88F205" w:rsidR="00E834C9" w:rsidRPr="00DF2A28" w:rsidRDefault="00A5787C" w:rsidP="00E834C9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2</w:t>
            </w:r>
            <w:r w:rsidR="00E834C9" w:rsidRPr="00DF2A28">
              <w:rPr>
                <w:rFonts w:ascii="Times New Roman" w:hAnsi="Times New Roman" w:cs="Courier New"/>
                <w:sz w:val="20"/>
              </w:rPr>
              <w:t>) количество собранных отходов (кбм);</w:t>
            </w:r>
          </w:p>
          <w:p w14:paraId="221817E0" w14:textId="1CB976B2" w:rsidR="00E834C9" w:rsidRPr="00DF2A28" w:rsidRDefault="00E834C9" w:rsidP="00E834C9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 w:rsidRPr="00DF2A28">
              <w:rPr>
                <w:rFonts w:ascii="Times New Roman" w:hAnsi="Times New Roman" w:cs="Courier New"/>
                <w:sz w:val="20"/>
              </w:rPr>
              <w:t>3) доля размещенных отходов в местах хранения (утилизации, переработки) от количества собранных (%);</w:t>
            </w:r>
          </w:p>
          <w:p w14:paraId="1158C35F" w14:textId="120B4C14" w:rsidR="00E834C9" w:rsidRPr="00DF2A28" w:rsidRDefault="00E834C9" w:rsidP="00E834C9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4</w:t>
            </w:r>
            <w:r w:rsidRPr="00DF2A28">
              <w:rPr>
                <w:rFonts w:ascii="Times New Roman" w:hAnsi="Times New Roman" w:cs="Courier New"/>
                <w:sz w:val="20"/>
              </w:rPr>
              <w:t>) доля ликвидированных несанкционированных свалок от числа выявленных несанкционированных свалок (%);</w:t>
            </w:r>
          </w:p>
          <w:p w14:paraId="154BC292" w14:textId="460FD805" w:rsidR="00E834C9" w:rsidRPr="00DF2A28" w:rsidRDefault="00A5787C" w:rsidP="00E834C9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5</w:t>
            </w:r>
            <w:r w:rsidR="00E834C9" w:rsidRPr="00DF2A28">
              <w:rPr>
                <w:rFonts w:ascii="Times New Roman" w:hAnsi="Times New Roman" w:cs="Courier New"/>
                <w:sz w:val="20"/>
              </w:rPr>
              <w:t>) реализация народных проектов в сфере охраны окружающей среды, прошедших отбор в рамках проекта "Народный бюджет" (да/нет);</w:t>
            </w:r>
          </w:p>
          <w:p w14:paraId="16741137" w14:textId="53BDCA45" w:rsidR="00E834C9" w:rsidRPr="00DF2A28" w:rsidRDefault="00A5787C" w:rsidP="00E834C9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6</w:t>
            </w:r>
            <w:r w:rsidR="00E834C9" w:rsidRPr="00DF2A28">
              <w:rPr>
                <w:rFonts w:ascii="Times New Roman" w:hAnsi="Times New Roman" w:cs="Courier New"/>
                <w:sz w:val="20"/>
              </w:rPr>
              <w:t>) озеленение территорий (да/нет);</w:t>
            </w:r>
          </w:p>
          <w:p w14:paraId="7DC52AF7" w14:textId="138C227F" w:rsidR="00E834C9" w:rsidRPr="00DF2A28" w:rsidRDefault="00A5787C" w:rsidP="00E834C9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7</w:t>
            </w:r>
            <w:r w:rsidR="00E834C9" w:rsidRPr="00DF2A28">
              <w:rPr>
                <w:rFonts w:ascii="Times New Roman" w:hAnsi="Times New Roman" w:cs="Courier New"/>
                <w:sz w:val="20"/>
              </w:rPr>
              <w:t>) обеспечение противопожарных мер в поселениях (да/нет);</w:t>
            </w:r>
          </w:p>
          <w:p w14:paraId="56BEB31F" w14:textId="1FE66027" w:rsidR="00FE03D1" w:rsidRPr="00223D1B" w:rsidRDefault="00A5787C" w:rsidP="00E834C9">
            <w:pPr>
              <w:pStyle w:val="ConsPlusNormal"/>
              <w:rPr>
                <w:rFonts w:ascii="Times New Roman" w:hAnsi="Times New Roman" w:cs="Courier New"/>
                <w:color w:val="000000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8</w:t>
            </w:r>
            <w:r w:rsidR="00E834C9" w:rsidRPr="00DF2A28">
              <w:rPr>
                <w:rFonts w:ascii="Times New Roman" w:hAnsi="Times New Roman" w:cs="Courier New"/>
                <w:sz w:val="20"/>
              </w:rPr>
              <w:t>) установлено границ лесопарков, от запланированного количества (%).</w:t>
            </w:r>
          </w:p>
        </w:tc>
      </w:tr>
      <w:tr w:rsidR="00FE03D1" w:rsidRPr="00223D1B" w14:paraId="0F26BB83" w14:textId="77777777" w:rsidTr="003140D8"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01AFC6" w14:textId="4053BF60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>Этапы и сроки реализации подпрограммы</w:t>
            </w:r>
            <w:r w:rsidR="002C05BE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6570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C14953" w14:textId="3AECDE43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Подпрограмма </w:t>
            </w:r>
            <w:r w:rsidR="00EF3C5B">
              <w:rPr>
                <w:rFonts w:ascii="Times New Roman" w:hAnsi="Times New Roman"/>
                <w:sz w:val="20"/>
                <w:szCs w:val="20"/>
              </w:rPr>
              <w:t>6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реализуется в </w:t>
            </w:r>
            <w:r w:rsidR="00E60755">
              <w:rPr>
                <w:rFonts w:ascii="Times New Roman" w:hAnsi="Times New Roman"/>
                <w:sz w:val="20"/>
                <w:szCs w:val="20"/>
              </w:rPr>
              <w:t>202</w:t>
            </w:r>
            <w:r w:rsidR="00155A92">
              <w:rPr>
                <w:rFonts w:ascii="Times New Roman" w:hAnsi="Times New Roman"/>
                <w:sz w:val="20"/>
                <w:szCs w:val="20"/>
              </w:rPr>
              <w:t>6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- </w:t>
            </w:r>
            <w:r w:rsidR="00E60755">
              <w:rPr>
                <w:rFonts w:ascii="Times New Roman" w:hAnsi="Times New Roman"/>
                <w:sz w:val="20"/>
                <w:szCs w:val="20"/>
              </w:rPr>
              <w:t>2030</w:t>
            </w:r>
            <w:r w:rsidRPr="00223D1B">
              <w:rPr>
                <w:rFonts w:ascii="Times New Roman" w:hAnsi="Times New Roman"/>
                <w:sz w:val="20"/>
                <w:szCs w:val="20"/>
              </w:rPr>
              <w:t xml:space="preserve"> годах</w:t>
            </w:r>
          </w:p>
        </w:tc>
      </w:tr>
      <w:tr w:rsidR="00FE03D1" w:rsidRPr="00866484" w14:paraId="06FDF60F" w14:textId="77777777" w:rsidTr="00AC270B">
        <w:trPr>
          <w:trHeight w:val="563"/>
        </w:trPr>
        <w:tc>
          <w:tcPr>
            <w:tcW w:w="22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E93855B" w14:textId="7FD02736" w:rsidR="00FE03D1" w:rsidRPr="00223D1B" w:rsidRDefault="00FE03D1" w:rsidP="003140D8">
            <w:pPr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223D1B">
              <w:rPr>
                <w:rFonts w:ascii="Times New Roman" w:hAnsi="Times New Roman"/>
                <w:sz w:val="20"/>
                <w:szCs w:val="20"/>
              </w:rPr>
              <w:t xml:space="preserve">Ожидаемые результаты реализации подпрограммы </w:t>
            </w:r>
            <w:r w:rsidR="006570E1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8363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13D9F54" w14:textId="6FA6FEFD" w:rsidR="00196C5E" w:rsidRDefault="00196C5E" w:rsidP="005B6CDA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8F7BE2">
              <w:rPr>
                <w:rFonts w:ascii="Times New Roman" w:hAnsi="Times New Roman" w:cs="Times New Roman"/>
                <w:sz w:val="20"/>
              </w:rPr>
              <w:t xml:space="preserve">Реализация подпрограммы </w:t>
            </w:r>
            <w:r w:rsidR="006570E1">
              <w:rPr>
                <w:rFonts w:ascii="Times New Roman" w:hAnsi="Times New Roman" w:cs="Times New Roman"/>
                <w:sz w:val="20"/>
              </w:rPr>
              <w:t>5</w:t>
            </w:r>
            <w:r w:rsidRPr="008F7BE2">
              <w:rPr>
                <w:rFonts w:ascii="Times New Roman" w:hAnsi="Times New Roman" w:cs="Times New Roman"/>
                <w:sz w:val="20"/>
              </w:rPr>
              <w:t xml:space="preserve"> позволит</w:t>
            </w:r>
            <w:r w:rsidR="00DB485A">
              <w:rPr>
                <w:rFonts w:ascii="Times New Roman" w:hAnsi="Times New Roman" w:cs="Times New Roman"/>
                <w:sz w:val="20"/>
              </w:rPr>
              <w:t>:</w:t>
            </w:r>
          </w:p>
          <w:p w14:paraId="7289A4A1" w14:textId="3D66B86B" w:rsidR="00A903AF" w:rsidRPr="00DF2A28" w:rsidRDefault="00E85C06" w:rsidP="00A903AF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1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) </w:t>
            </w:r>
            <w:r w:rsidR="0020238A">
              <w:rPr>
                <w:rFonts w:ascii="Times New Roman" w:hAnsi="Times New Roman" w:cs="Courier New"/>
                <w:sz w:val="20"/>
              </w:rPr>
              <w:t xml:space="preserve">провести 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>экологически</w:t>
            </w:r>
            <w:r w:rsidR="0020238A">
              <w:rPr>
                <w:rFonts w:ascii="Times New Roman" w:hAnsi="Times New Roman" w:cs="Courier New"/>
                <w:sz w:val="20"/>
              </w:rPr>
              <w:t>е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акци</w:t>
            </w:r>
            <w:r w:rsidR="0020238A">
              <w:rPr>
                <w:rFonts w:ascii="Times New Roman" w:hAnsi="Times New Roman" w:cs="Courier New"/>
                <w:sz w:val="20"/>
              </w:rPr>
              <w:t>и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>, субботник</w:t>
            </w:r>
            <w:r w:rsidR="0020238A">
              <w:rPr>
                <w:rFonts w:ascii="Times New Roman" w:hAnsi="Times New Roman" w:cs="Courier New"/>
                <w:sz w:val="20"/>
              </w:rPr>
              <w:t>и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>;</w:t>
            </w:r>
          </w:p>
          <w:p w14:paraId="5FB847F9" w14:textId="5019F471" w:rsidR="00A903AF" w:rsidRPr="00DF2A28" w:rsidRDefault="00A903AF" w:rsidP="00A903AF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 w:rsidRPr="00DF2A28">
              <w:rPr>
                <w:rFonts w:ascii="Times New Roman" w:hAnsi="Times New Roman" w:cs="Courier New"/>
                <w:sz w:val="20"/>
              </w:rPr>
              <w:t>3) разме</w:t>
            </w:r>
            <w:r w:rsidR="0020238A">
              <w:rPr>
                <w:rFonts w:ascii="Times New Roman" w:hAnsi="Times New Roman" w:cs="Courier New"/>
                <w:sz w:val="20"/>
              </w:rPr>
              <w:t>стить собранные</w:t>
            </w:r>
            <w:r w:rsidRPr="00DF2A28">
              <w:rPr>
                <w:rFonts w:ascii="Times New Roman" w:hAnsi="Times New Roman" w:cs="Courier New"/>
                <w:sz w:val="20"/>
              </w:rPr>
              <w:t xml:space="preserve"> отход</w:t>
            </w:r>
            <w:r w:rsidR="0020238A">
              <w:rPr>
                <w:rFonts w:ascii="Times New Roman" w:hAnsi="Times New Roman" w:cs="Courier New"/>
                <w:sz w:val="20"/>
              </w:rPr>
              <w:t>ы</w:t>
            </w:r>
            <w:r w:rsidRPr="00DF2A28">
              <w:rPr>
                <w:rFonts w:ascii="Times New Roman" w:hAnsi="Times New Roman" w:cs="Courier New"/>
                <w:sz w:val="20"/>
              </w:rPr>
              <w:t xml:space="preserve"> в местах хранения (утилизации, переработки)</w:t>
            </w:r>
            <w:r w:rsidR="0020238A">
              <w:rPr>
                <w:rFonts w:ascii="Times New Roman" w:hAnsi="Times New Roman" w:cs="Courier New"/>
                <w:sz w:val="20"/>
              </w:rPr>
              <w:t>;</w:t>
            </w:r>
          </w:p>
          <w:p w14:paraId="76A7A6D2" w14:textId="77777777" w:rsidR="0020238A" w:rsidRDefault="00A903AF" w:rsidP="00A903AF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4</w:t>
            </w:r>
            <w:r w:rsidRPr="00DF2A28">
              <w:rPr>
                <w:rFonts w:ascii="Times New Roman" w:hAnsi="Times New Roman" w:cs="Courier New"/>
                <w:sz w:val="20"/>
              </w:rPr>
              <w:t xml:space="preserve">) </w:t>
            </w:r>
            <w:r w:rsidR="0020238A">
              <w:rPr>
                <w:rFonts w:ascii="Times New Roman" w:hAnsi="Times New Roman" w:cs="Courier New"/>
                <w:sz w:val="20"/>
              </w:rPr>
              <w:t xml:space="preserve">выявить и </w:t>
            </w:r>
            <w:r w:rsidRPr="00DF2A28">
              <w:rPr>
                <w:rFonts w:ascii="Times New Roman" w:hAnsi="Times New Roman" w:cs="Courier New"/>
                <w:sz w:val="20"/>
              </w:rPr>
              <w:t>ликвидирова</w:t>
            </w:r>
            <w:r w:rsidR="0020238A">
              <w:rPr>
                <w:rFonts w:ascii="Times New Roman" w:hAnsi="Times New Roman" w:cs="Courier New"/>
                <w:sz w:val="20"/>
              </w:rPr>
              <w:t xml:space="preserve">ть </w:t>
            </w:r>
            <w:r w:rsidRPr="00DF2A28">
              <w:rPr>
                <w:rFonts w:ascii="Times New Roman" w:hAnsi="Times New Roman" w:cs="Courier New"/>
                <w:sz w:val="20"/>
              </w:rPr>
              <w:t>несанкционированн</w:t>
            </w:r>
            <w:r w:rsidR="0020238A">
              <w:rPr>
                <w:rFonts w:ascii="Times New Roman" w:hAnsi="Times New Roman" w:cs="Courier New"/>
                <w:sz w:val="20"/>
              </w:rPr>
              <w:t xml:space="preserve">ые </w:t>
            </w:r>
            <w:r w:rsidRPr="00DF2A28">
              <w:rPr>
                <w:rFonts w:ascii="Times New Roman" w:hAnsi="Times New Roman" w:cs="Courier New"/>
                <w:sz w:val="20"/>
              </w:rPr>
              <w:t>свал</w:t>
            </w:r>
            <w:r w:rsidR="0020238A">
              <w:rPr>
                <w:rFonts w:ascii="Times New Roman" w:hAnsi="Times New Roman" w:cs="Courier New"/>
                <w:sz w:val="20"/>
              </w:rPr>
              <w:t xml:space="preserve">ки; </w:t>
            </w:r>
          </w:p>
          <w:p w14:paraId="1B381B54" w14:textId="426C98F7" w:rsidR="00A903AF" w:rsidRPr="00DF2A28" w:rsidRDefault="00E85C06" w:rsidP="00A903AF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5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>) реализ</w:t>
            </w:r>
            <w:r w:rsidR="0020238A">
              <w:rPr>
                <w:rFonts w:ascii="Times New Roman" w:hAnsi="Times New Roman" w:cs="Courier New"/>
                <w:sz w:val="20"/>
              </w:rPr>
              <w:t>овать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народны</w:t>
            </w:r>
            <w:r w:rsidR="005B72AA">
              <w:rPr>
                <w:rFonts w:ascii="Times New Roman" w:hAnsi="Times New Roman" w:cs="Courier New"/>
                <w:sz w:val="20"/>
              </w:rPr>
              <w:t>е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проект</w:t>
            </w:r>
            <w:r w:rsidR="005B72AA">
              <w:rPr>
                <w:rFonts w:ascii="Times New Roman" w:hAnsi="Times New Roman" w:cs="Courier New"/>
                <w:sz w:val="20"/>
              </w:rPr>
              <w:t>ы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в сфере охраны окружающей среды, прошедши</w:t>
            </w:r>
            <w:r w:rsidR="005B72AA">
              <w:rPr>
                <w:rFonts w:ascii="Times New Roman" w:hAnsi="Times New Roman" w:cs="Courier New"/>
                <w:sz w:val="20"/>
              </w:rPr>
              <w:t>е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отбор в рамках проекта "Народный бюджет";</w:t>
            </w:r>
          </w:p>
          <w:p w14:paraId="527D1FCF" w14:textId="0F15E0CA" w:rsidR="00A903AF" w:rsidRPr="00DF2A28" w:rsidRDefault="00E85C06" w:rsidP="00A903AF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6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) </w:t>
            </w:r>
            <w:r w:rsidR="005B72AA">
              <w:rPr>
                <w:rFonts w:ascii="Times New Roman" w:hAnsi="Times New Roman" w:cs="Courier New"/>
                <w:sz w:val="20"/>
              </w:rPr>
              <w:t xml:space="preserve">провести 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>озеленение территорий;</w:t>
            </w:r>
          </w:p>
          <w:p w14:paraId="253A2E2E" w14:textId="427115D6" w:rsidR="00A903AF" w:rsidRPr="00DF2A28" w:rsidRDefault="00E85C06" w:rsidP="00A903AF">
            <w:pPr>
              <w:pStyle w:val="ConsPlusNormal"/>
              <w:rPr>
                <w:rFonts w:ascii="Times New Roman" w:hAnsi="Times New Roman" w:cs="Courier New"/>
                <w:sz w:val="20"/>
              </w:rPr>
            </w:pPr>
            <w:r>
              <w:rPr>
                <w:rFonts w:ascii="Times New Roman" w:hAnsi="Times New Roman" w:cs="Courier New"/>
                <w:sz w:val="20"/>
              </w:rPr>
              <w:t>7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>) обеспеч</w:t>
            </w:r>
            <w:r w:rsidR="005B72AA">
              <w:rPr>
                <w:rFonts w:ascii="Times New Roman" w:hAnsi="Times New Roman" w:cs="Courier New"/>
                <w:sz w:val="20"/>
              </w:rPr>
              <w:t>ить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противопожарны</w:t>
            </w:r>
            <w:r w:rsidR="005B72AA">
              <w:rPr>
                <w:rFonts w:ascii="Times New Roman" w:hAnsi="Times New Roman" w:cs="Courier New"/>
                <w:sz w:val="20"/>
              </w:rPr>
              <w:t>е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мер</w:t>
            </w:r>
            <w:r w:rsidR="005B72AA">
              <w:rPr>
                <w:rFonts w:ascii="Times New Roman" w:hAnsi="Times New Roman" w:cs="Courier New"/>
                <w:sz w:val="20"/>
              </w:rPr>
              <w:t>ы</w:t>
            </w:r>
            <w:r w:rsidR="00A903AF" w:rsidRPr="00DF2A28">
              <w:rPr>
                <w:rFonts w:ascii="Times New Roman" w:hAnsi="Times New Roman" w:cs="Courier New"/>
                <w:sz w:val="20"/>
              </w:rPr>
              <w:t xml:space="preserve"> в поселениях;</w:t>
            </w:r>
          </w:p>
          <w:p w14:paraId="68C920D8" w14:textId="0F9A4CB1" w:rsidR="00FE03D1" w:rsidRPr="0006535A" w:rsidRDefault="00E85C06" w:rsidP="00A903AF">
            <w:pPr>
              <w:widowControl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</w:rPr>
              <w:t>8</w:t>
            </w:r>
            <w:r w:rsidR="00A903AF" w:rsidRPr="00DF2A28">
              <w:rPr>
                <w:rFonts w:ascii="Times New Roman" w:hAnsi="Times New Roman"/>
                <w:sz w:val="20"/>
              </w:rPr>
              <w:t xml:space="preserve">) </w:t>
            </w:r>
            <w:r w:rsidR="00D26DA8">
              <w:rPr>
                <w:rFonts w:ascii="Times New Roman" w:hAnsi="Times New Roman"/>
                <w:sz w:val="20"/>
              </w:rPr>
              <w:t xml:space="preserve">провести мероприятия по </w:t>
            </w:r>
            <w:r w:rsidR="00A903AF" w:rsidRPr="00DF2A28">
              <w:rPr>
                <w:rFonts w:ascii="Times New Roman" w:hAnsi="Times New Roman"/>
                <w:sz w:val="20"/>
              </w:rPr>
              <w:t>установ</w:t>
            </w:r>
            <w:r w:rsidR="00D26DA8">
              <w:rPr>
                <w:rFonts w:ascii="Times New Roman" w:hAnsi="Times New Roman"/>
                <w:sz w:val="20"/>
              </w:rPr>
              <w:t>лению</w:t>
            </w:r>
            <w:r w:rsidR="00A903AF" w:rsidRPr="00DF2A28">
              <w:rPr>
                <w:rFonts w:ascii="Times New Roman" w:hAnsi="Times New Roman"/>
                <w:sz w:val="20"/>
              </w:rPr>
              <w:t xml:space="preserve"> границ лесопарков</w:t>
            </w:r>
            <w:r w:rsidR="005B72AA">
              <w:rPr>
                <w:rFonts w:ascii="Times New Roman" w:hAnsi="Times New Roman"/>
                <w:sz w:val="20"/>
              </w:rPr>
              <w:t>.</w:t>
            </w:r>
          </w:p>
        </w:tc>
      </w:tr>
    </w:tbl>
    <w:p w14:paraId="57D54D07" w14:textId="77777777" w:rsidR="00FE03D1" w:rsidRPr="00866484" w:rsidRDefault="00FE03D1" w:rsidP="00FE03D1">
      <w:pPr>
        <w:rPr>
          <w:sz w:val="20"/>
          <w:szCs w:val="20"/>
        </w:rPr>
      </w:pPr>
    </w:p>
    <w:p w14:paraId="501B1CB4" w14:textId="77777777" w:rsidR="00AC798B" w:rsidRPr="00866484" w:rsidRDefault="00AC798B" w:rsidP="00FE03D1">
      <w:pPr>
        <w:jc w:val="center"/>
        <w:rPr>
          <w:sz w:val="20"/>
          <w:szCs w:val="20"/>
        </w:rPr>
      </w:pPr>
    </w:p>
    <w:sectPr w:rsidR="00AC798B" w:rsidRPr="00866484" w:rsidSect="001917B6">
      <w:pgSz w:w="11906" w:h="16838"/>
      <w:pgMar w:top="454" w:right="737" w:bottom="454" w:left="1134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1471830" w14:textId="77777777" w:rsidR="006A656C" w:rsidRDefault="006A656C" w:rsidP="00230DFF">
      <w:r>
        <w:separator/>
      </w:r>
    </w:p>
  </w:endnote>
  <w:endnote w:type="continuationSeparator" w:id="0">
    <w:p w14:paraId="0DA2CDF7" w14:textId="77777777" w:rsidR="006A656C" w:rsidRDefault="006A656C" w:rsidP="00230D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ordiaUPC">
    <w:charset w:val="DE"/>
    <w:family w:val="swiss"/>
    <w:pitch w:val="variable"/>
    <w:sig w:usb0="81000003" w:usb1="00000000" w:usb2="00000000" w:usb3="00000000" w:csb0="00010001" w:csb1="00000000"/>
  </w:font>
  <w:font w:name="Franklin Gothic Heavy">
    <w:charset w:val="00"/>
    <w:family w:val="swiss"/>
    <w:pitch w:val="variable"/>
    <w:sig w:usb0="00000287" w:usb1="000000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C8AA331" w14:textId="77777777" w:rsidR="006A656C" w:rsidRDefault="006A656C" w:rsidP="00230DFF">
      <w:r>
        <w:separator/>
      </w:r>
    </w:p>
  </w:footnote>
  <w:footnote w:type="continuationSeparator" w:id="0">
    <w:p w14:paraId="4F4020C7" w14:textId="77777777" w:rsidR="006A656C" w:rsidRDefault="006A656C" w:rsidP="00230D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1">
    <w:nsid w:val="00000003"/>
    <w:multiLevelType w:val="multilevel"/>
    <w:tmpl w:val="00000002"/>
    <w:lvl w:ilvl="0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1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2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3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4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5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6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7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  <w:lvl w:ilvl="8">
      <w:start w:val="3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3"/>
        <w:szCs w:val="13"/>
        <w:u w:val="none"/>
        <w:vertAlign w:val="superscript"/>
      </w:rPr>
    </w:lvl>
  </w:abstractNum>
  <w:abstractNum w:abstractNumId="2">
    <w:nsid w:val="00000005"/>
    <w:multiLevelType w:val="multilevel"/>
    <w:tmpl w:val="00000004"/>
    <w:lvl w:ilvl="0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1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2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3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4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5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6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7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  <w:lvl w:ilvl="8">
      <w:start w:val="201"/>
      <w:numFmt w:val="decimal"/>
      <w:lvlText w:val="%1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</w:rPr>
    </w:lvl>
  </w:abstractNum>
  <w:abstractNum w:abstractNumId="3">
    <w:nsid w:val="00000007"/>
    <w:multiLevelType w:val="multilevel"/>
    <w:tmpl w:val="00000006"/>
    <w:lvl w:ilvl="0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</w:rPr>
    </w:lvl>
  </w:abstractNum>
  <w:abstractNum w:abstractNumId="4">
    <w:nsid w:val="00000009"/>
    <w:multiLevelType w:val="multilevel"/>
    <w:tmpl w:val="00000008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16"/>
        <w:u w:val="none"/>
      </w:rPr>
    </w:lvl>
  </w:abstractNum>
  <w:abstractNum w:abstractNumId="5">
    <w:nsid w:val="0000000B"/>
    <w:multiLevelType w:val="multilevel"/>
    <w:tmpl w:val="0000000A"/>
    <w:lvl w:ilvl="0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6">
    <w:nsid w:val="0000000D"/>
    <w:multiLevelType w:val="multilevel"/>
    <w:tmpl w:val="0000000C"/>
    <w:lvl w:ilvl="0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2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3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4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5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6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7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8">
      <w:start w:val="1"/>
      <w:numFmt w:val="decimal"/>
      <w:lvlText w:val="1.%1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</w:abstractNum>
  <w:abstractNum w:abstractNumId="7">
    <w:nsid w:val="17694945"/>
    <w:multiLevelType w:val="hybridMultilevel"/>
    <w:tmpl w:val="E604DAE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1D51549"/>
    <w:multiLevelType w:val="hybridMultilevel"/>
    <w:tmpl w:val="C60C32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78A131E"/>
    <w:multiLevelType w:val="hybridMultilevel"/>
    <w:tmpl w:val="7DD24BD6"/>
    <w:lvl w:ilvl="0" w:tplc="6DE682E2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1AB387A"/>
    <w:multiLevelType w:val="hybridMultilevel"/>
    <w:tmpl w:val="648227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2870D5"/>
    <w:multiLevelType w:val="hybridMultilevel"/>
    <w:tmpl w:val="F9920854"/>
    <w:lvl w:ilvl="0" w:tplc="2084EE6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>
    <w:nsid w:val="3580205B"/>
    <w:multiLevelType w:val="hybridMultilevel"/>
    <w:tmpl w:val="0B145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C66E2A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abstractNum w:abstractNumId="14">
    <w:nsid w:val="4BF236BE"/>
    <w:multiLevelType w:val="hybridMultilevel"/>
    <w:tmpl w:val="57525D1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CE40075"/>
    <w:multiLevelType w:val="hybridMultilevel"/>
    <w:tmpl w:val="6F64D57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D556FEB"/>
    <w:multiLevelType w:val="hybridMultilevel"/>
    <w:tmpl w:val="F6BC31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EF60C41"/>
    <w:multiLevelType w:val="hybridMultilevel"/>
    <w:tmpl w:val="01043F24"/>
    <w:lvl w:ilvl="0" w:tplc="B060F4FC">
      <w:start w:val="1"/>
      <w:numFmt w:val="decimal"/>
      <w:lvlText w:val="%1)"/>
      <w:lvlJc w:val="left"/>
      <w:pPr>
        <w:ind w:left="795" w:hanging="435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9D50AF0"/>
    <w:multiLevelType w:val="hybridMultilevel"/>
    <w:tmpl w:val="D63C7674"/>
    <w:lvl w:ilvl="0" w:tplc="089CA7AA">
      <w:start w:val="4"/>
      <w:numFmt w:val="decimal"/>
      <w:lvlText w:val="%1."/>
      <w:lvlJc w:val="left"/>
      <w:pPr>
        <w:ind w:left="1070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9">
    <w:nsid w:val="642A7C74"/>
    <w:multiLevelType w:val="hybridMultilevel"/>
    <w:tmpl w:val="2A38EF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8385DD7"/>
    <w:multiLevelType w:val="hybridMultilevel"/>
    <w:tmpl w:val="2D7079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AC82B5B"/>
    <w:multiLevelType w:val="hybridMultilevel"/>
    <w:tmpl w:val="639A68AE"/>
    <w:lvl w:ilvl="0" w:tplc="0419000F">
      <w:start w:val="1"/>
      <w:numFmt w:val="decimal"/>
      <w:lvlText w:val="%1."/>
      <w:lvlJc w:val="left"/>
      <w:pPr>
        <w:ind w:left="578" w:hanging="360"/>
      </w:p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3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9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4"/>
  </w:num>
  <w:num w:numId="9">
    <w:abstractNumId w:val="21"/>
  </w:num>
  <w:num w:numId="10">
    <w:abstractNumId w:val="18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7"/>
  </w:num>
  <w:num w:numId="12">
    <w:abstractNumId w:val="11"/>
  </w:num>
  <w:num w:numId="13">
    <w:abstractNumId w:val="15"/>
  </w:num>
  <w:num w:numId="14">
    <w:abstractNumId w:val="9"/>
  </w:num>
  <w:num w:numId="15">
    <w:abstractNumId w:val="13"/>
  </w:num>
  <w:num w:numId="16">
    <w:abstractNumId w:val="8"/>
  </w:num>
  <w:num w:numId="17">
    <w:abstractNumId w:val="19"/>
  </w:num>
  <w:num w:numId="18">
    <w:abstractNumId w:val="12"/>
  </w:num>
  <w:num w:numId="19">
    <w:abstractNumId w:val="16"/>
  </w:num>
  <w:num w:numId="20">
    <w:abstractNumId w:val="20"/>
  </w:num>
  <w:num w:numId="21">
    <w:abstractNumId w:val="7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0F5"/>
    <w:rsid w:val="00002EEF"/>
    <w:rsid w:val="00004115"/>
    <w:rsid w:val="00005F7A"/>
    <w:rsid w:val="00012789"/>
    <w:rsid w:val="00031050"/>
    <w:rsid w:val="00037826"/>
    <w:rsid w:val="000379D2"/>
    <w:rsid w:val="00037F34"/>
    <w:rsid w:val="000402E6"/>
    <w:rsid w:val="00050E5F"/>
    <w:rsid w:val="000520DF"/>
    <w:rsid w:val="00053BA2"/>
    <w:rsid w:val="000545CD"/>
    <w:rsid w:val="000649EA"/>
    <w:rsid w:val="0006535A"/>
    <w:rsid w:val="00066B6A"/>
    <w:rsid w:val="00077119"/>
    <w:rsid w:val="00080CE5"/>
    <w:rsid w:val="00084CB8"/>
    <w:rsid w:val="00086133"/>
    <w:rsid w:val="000927A1"/>
    <w:rsid w:val="000A1CEE"/>
    <w:rsid w:val="000A2956"/>
    <w:rsid w:val="000A3122"/>
    <w:rsid w:val="000A43DA"/>
    <w:rsid w:val="000A5536"/>
    <w:rsid w:val="000A7344"/>
    <w:rsid w:val="000B0CE4"/>
    <w:rsid w:val="000B275D"/>
    <w:rsid w:val="000B287C"/>
    <w:rsid w:val="000B2ED3"/>
    <w:rsid w:val="000B4B89"/>
    <w:rsid w:val="000B782E"/>
    <w:rsid w:val="000C6D9E"/>
    <w:rsid w:val="000D3F6F"/>
    <w:rsid w:val="000D6A14"/>
    <w:rsid w:val="000D7F6B"/>
    <w:rsid w:val="000E1C38"/>
    <w:rsid w:val="000E236F"/>
    <w:rsid w:val="000E4B43"/>
    <w:rsid w:val="000E60E6"/>
    <w:rsid w:val="000E67D8"/>
    <w:rsid w:val="000F1876"/>
    <w:rsid w:val="000F22DF"/>
    <w:rsid w:val="000F6272"/>
    <w:rsid w:val="0011453F"/>
    <w:rsid w:val="00114ED2"/>
    <w:rsid w:val="00120D61"/>
    <w:rsid w:val="001212C9"/>
    <w:rsid w:val="001221B4"/>
    <w:rsid w:val="00123724"/>
    <w:rsid w:val="0012463B"/>
    <w:rsid w:val="00130CD2"/>
    <w:rsid w:val="00135E34"/>
    <w:rsid w:val="00141487"/>
    <w:rsid w:val="00141C2A"/>
    <w:rsid w:val="00142D94"/>
    <w:rsid w:val="00144780"/>
    <w:rsid w:val="00145787"/>
    <w:rsid w:val="001468B6"/>
    <w:rsid w:val="00152842"/>
    <w:rsid w:val="0015284A"/>
    <w:rsid w:val="00155A92"/>
    <w:rsid w:val="00160892"/>
    <w:rsid w:val="00161FD2"/>
    <w:rsid w:val="00162C14"/>
    <w:rsid w:val="00171331"/>
    <w:rsid w:val="001731E1"/>
    <w:rsid w:val="001742B3"/>
    <w:rsid w:val="001830EB"/>
    <w:rsid w:val="001834D1"/>
    <w:rsid w:val="00184D36"/>
    <w:rsid w:val="0018726F"/>
    <w:rsid w:val="0019050B"/>
    <w:rsid w:val="001917B6"/>
    <w:rsid w:val="00192498"/>
    <w:rsid w:val="0019374B"/>
    <w:rsid w:val="00193F89"/>
    <w:rsid w:val="001964E4"/>
    <w:rsid w:val="00196C5E"/>
    <w:rsid w:val="001A2191"/>
    <w:rsid w:val="001A72E8"/>
    <w:rsid w:val="001B0792"/>
    <w:rsid w:val="001B4EDB"/>
    <w:rsid w:val="001C3295"/>
    <w:rsid w:val="001D0916"/>
    <w:rsid w:val="001D176E"/>
    <w:rsid w:val="001D53AB"/>
    <w:rsid w:val="001D5AD3"/>
    <w:rsid w:val="001E0906"/>
    <w:rsid w:val="00201B9C"/>
    <w:rsid w:val="0020238A"/>
    <w:rsid w:val="00204F16"/>
    <w:rsid w:val="00205379"/>
    <w:rsid w:val="00205F0C"/>
    <w:rsid w:val="00205FC0"/>
    <w:rsid w:val="0022286A"/>
    <w:rsid w:val="00224AED"/>
    <w:rsid w:val="00230DFF"/>
    <w:rsid w:val="002365AE"/>
    <w:rsid w:val="00240D9F"/>
    <w:rsid w:val="00243EB6"/>
    <w:rsid w:val="00246050"/>
    <w:rsid w:val="002564FF"/>
    <w:rsid w:val="00260658"/>
    <w:rsid w:val="002638F0"/>
    <w:rsid w:val="002667A0"/>
    <w:rsid w:val="002730E4"/>
    <w:rsid w:val="002734D1"/>
    <w:rsid w:val="0027385B"/>
    <w:rsid w:val="00275346"/>
    <w:rsid w:val="002767BC"/>
    <w:rsid w:val="002845D1"/>
    <w:rsid w:val="00284C94"/>
    <w:rsid w:val="00294C98"/>
    <w:rsid w:val="002A1A01"/>
    <w:rsid w:val="002A1F95"/>
    <w:rsid w:val="002A2FF7"/>
    <w:rsid w:val="002C05BE"/>
    <w:rsid w:val="002C2D67"/>
    <w:rsid w:val="002C4578"/>
    <w:rsid w:val="002C60AA"/>
    <w:rsid w:val="002D054E"/>
    <w:rsid w:val="002D2A6E"/>
    <w:rsid w:val="002D4870"/>
    <w:rsid w:val="002D51D3"/>
    <w:rsid w:val="002E6612"/>
    <w:rsid w:val="002E793A"/>
    <w:rsid w:val="002F430F"/>
    <w:rsid w:val="002F43A6"/>
    <w:rsid w:val="00300326"/>
    <w:rsid w:val="003045C6"/>
    <w:rsid w:val="0031082F"/>
    <w:rsid w:val="0031098A"/>
    <w:rsid w:val="003140D8"/>
    <w:rsid w:val="00314F2C"/>
    <w:rsid w:val="00320995"/>
    <w:rsid w:val="003213B1"/>
    <w:rsid w:val="00322FBB"/>
    <w:rsid w:val="00326655"/>
    <w:rsid w:val="00326EAF"/>
    <w:rsid w:val="003326CB"/>
    <w:rsid w:val="00336673"/>
    <w:rsid w:val="00337DA7"/>
    <w:rsid w:val="00340BDA"/>
    <w:rsid w:val="00341249"/>
    <w:rsid w:val="003434B4"/>
    <w:rsid w:val="00343ABA"/>
    <w:rsid w:val="00353103"/>
    <w:rsid w:val="00355F05"/>
    <w:rsid w:val="003577BC"/>
    <w:rsid w:val="00357E99"/>
    <w:rsid w:val="00363A0B"/>
    <w:rsid w:val="003654B3"/>
    <w:rsid w:val="00370F18"/>
    <w:rsid w:val="003722D6"/>
    <w:rsid w:val="00376671"/>
    <w:rsid w:val="00386763"/>
    <w:rsid w:val="003868F8"/>
    <w:rsid w:val="0038695D"/>
    <w:rsid w:val="00387272"/>
    <w:rsid w:val="003902B0"/>
    <w:rsid w:val="003910C2"/>
    <w:rsid w:val="003A1678"/>
    <w:rsid w:val="003A4D8E"/>
    <w:rsid w:val="003A65E6"/>
    <w:rsid w:val="003B2EA9"/>
    <w:rsid w:val="003B34F8"/>
    <w:rsid w:val="003B5975"/>
    <w:rsid w:val="003B6F5F"/>
    <w:rsid w:val="003C1332"/>
    <w:rsid w:val="003C24FB"/>
    <w:rsid w:val="003C6DD5"/>
    <w:rsid w:val="003C71C9"/>
    <w:rsid w:val="003D3A29"/>
    <w:rsid w:val="003D4FC3"/>
    <w:rsid w:val="003D6C17"/>
    <w:rsid w:val="003E34CA"/>
    <w:rsid w:val="004135F4"/>
    <w:rsid w:val="00421009"/>
    <w:rsid w:val="00422FCD"/>
    <w:rsid w:val="00424AB3"/>
    <w:rsid w:val="00437359"/>
    <w:rsid w:val="00440357"/>
    <w:rsid w:val="00440A79"/>
    <w:rsid w:val="00444C9F"/>
    <w:rsid w:val="00447B81"/>
    <w:rsid w:val="00447C04"/>
    <w:rsid w:val="00455091"/>
    <w:rsid w:val="00457240"/>
    <w:rsid w:val="004627B9"/>
    <w:rsid w:val="0046378E"/>
    <w:rsid w:val="0046516F"/>
    <w:rsid w:val="00466885"/>
    <w:rsid w:val="00470DD4"/>
    <w:rsid w:val="004733A5"/>
    <w:rsid w:val="00473644"/>
    <w:rsid w:val="00475ABC"/>
    <w:rsid w:val="00481A26"/>
    <w:rsid w:val="00483D92"/>
    <w:rsid w:val="004865A9"/>
    <w:rsid w:val="00493FA2"/>
    <w:rsid w:val="0049779F"/>
    <w:rsid w:val="004A336D"/>
    <w:rsid w:val="004B7017"/>
    <w:rsid w:val="004B7764"/>
    <w:rsid w:val="004D3A8E"/>
    <w:rsid w:val="004D4A01"/>
    <w:rsid w:val="004D55CA"/>
    <w:rsid w:val="004E1CEA"/>
    <w:rsid w:val="004E3773"/>
    <w:rsid w:val="004E3E9D"/>
    <w:rsid w:val="004E5C0D"/>
    <w:rsid w:val="004E799B"/>
    <w:rsid w:val="004F4BA6"/>
    <w:rsid w:val="00510360"/>
    <w:rsid w:val="005127C1"/>
    <w:rsid w:val="0051282D"/>
    <w:rsid w:val="00520458"/>
    <w:rsid w:val="0052453B"/>
    <w:rsid w:val="00524D31"/>
    <w:rsid w:val="005304DB"/>
    <w:rsid w:val="00531261"/>
    <w:rsid w:val="005317C9"/>
    <w:rsid w:val="005336FE"/>
    <w:rsid w:val="00541D3D"/>
    <w:rsid w:val="005504AC"/>
    <w:rsid w:val="0055123D"/>
    <w:rsid w:val="005533DC"/>
    <w:rsid w:val="00557528"/>
    <w:rsid w:val="00563B84"/>
    <w:rsid w:val="00564AE1"/>
    <w:rsid w:val="00566694"/>
    <w:rsid w:val="00570CCE"/>
    <w:rsid w:val="00574688"/>
    <w:rsid w:val="00581F94"/>
    <w:rsid w:val="00586376"/>
    <w:rsid w:val="00586F76"/>
    <w:rsid w:val="005947C8"/>
    <w:rsid w:val="0059677D"/>
    <w:rsid w:val="005A1D07"/>
    <w:rsid w:val="005A38E6"/>
    <w:rsid w:val="005B2FD4"/>
    <w:rsid w:val="005B3B8D"/>
    <w:rsid w:val="005B52EF"/>
    <w:rsid w:val="005B613E"/>
    <w:rsid w:val="005B6CDA"/>
    <w:rsid w:val="005B72AA"/>
    <w:rsid w:val="005C121E"/>
    <w:rsid w:val="005C1AD9"/>
    <w:rsid w:val="005C1C94"/>
    <w:rsid w:val="005C3262"/>
    <w:rsid w:val="005C58C6"/>
    <w:rsid w:val="005D1F45"/>
    <w:rsid w:val="005D7B62"/>
    <w:rsid w:val="005E0237"/>
    <w:rsid w:val="005E2899"/>
    <w:rsid w:val="005E425F"/>
    <w:rsid w:val="005E42F7"/>
    <w:rsid w:val="005F5DE6"/>
    <w:rsid w:val="00603617"/>
    <w:rsid w:val="0060547E"/>
    <w:rsid w:val="0060643D"/>
    <w:rsid w:val="006070D5"/>
    <w:rsid w:val="0061051F"/>
    <w:rsid w:val="006146B7"/>
    <w:rsid w:val="0062094F"/>
    <w:rsid w:val="006214EB"/>
    <w:rsid w:val="0062503F"/>
    <w:rsid w:val="00626F52"/>
    <w:rsid w:val="006325CC"/>
    <w:rsid w:val="0064270D"/>
    <w:rsid w:val="0065041B"/>
    <w:rsid w:val="0065051F"/>
    <w:rsid w:val="00651EDC"/>
    <w:rsid w:val="006570E1"/>
    <w:rsid w:val="0065718B"/>
    <w:rsid w:val="00657956"/>
    <w:rsid w:val="0066527F"/>
    <w:rsid w:val="0068075B"/>
    <w:rsid w:val="00681005"/>
    <w:rsid w:val="006911B3"/>
    <w:rsid w:val="00693585"/>
    <w:rsid w:val="00694FBB"/>
    <w:rsid w:val="00695705"/>
    <w:rsid w:val="006A137B"/>
    <w:rsid w:val="006A3A84"/>
    <w:rsid w:val="006A4C3E"/>
    <w:rsid w:val="006A5B0A"/>
    <w:rsid w:val="006A656C"/>
    <w:rsid w:val="006A66DC"/>
    <w:rsid w:val="006B0294"/>
    <w:rsid w:val="006B416A"/>
    <w:rsid w:val="006B41D7"/>
    <w:rsid w:val="006B5113"/>
    <w:rsid w:val="006B52C5"/>
    <w:rsid w:val="006B796F"/>
    <w:rsid w:val="006C054C"/>
    <w:rsid w:val="006C0B91"/>
    <w:rsid w:val="006C59F4"/>
    <w:rsid w:val="006D2F00"/>
    <w:rsid w:val="006D3A73"/>
    <w:rsid w:val="006D5C31"/>
    <w:rsid w:val="006E0722"/>
    <w:rsid w:val="006E0BA8"/>
    <w:rsid w:val="006E1F38"/>
    <w:rsid w:val="006E4C7F"/>
    <w:rsid w:val="006E5CB7"/>
    <w:rsid w:val="006E6E96"/>
    <w:rsid w:val="006F255E"/>
    <w:rsid w:val="006F29D2"/>
    <w:rsid w:val="006F36E0"/>
    <w:rsid w:val="006F4DB8"/>
    <w:rsid w:val="006F6419"/>
    <w:rsid w:val="006F6F8D"/>
    <w:rsid w:val="006F7E5D"/>
    <w:rsid w:val="0070793B"/>
    <w:rsid w:val="00714D29"/>
    <w:rsid w:val="00716785"/>
    <w:rsid w:val="00721882"/>
    <w:rsid w:val="007270AE"/>
    <w:rsid w:val="0073016A"/>
    <w:rsid w:val="0073572E"/>
    <w:rsid w:val="007444C4"/>
    <w:rsid w:val="00754243"/>
    <w:rsid w:val="00755C3F"/>
    <w:rsid w:val="007625A4"/>
    <w:rsid w:val="00767F49"/>
    <w:rsid w:val="007703C2"/>
    <w:rsid w:val="00780488"/>
    <w:rsid w:val="00780F3E"/>
    <w:rsid w:val="00794300"/>
    <w:rsid w:val="00795577"/>
    <w:rsid w:val="007955C3"/>
    <w:rsid w:val="007B0878"/>
    <w:rsid w:val="007B59AE"/>
    <w:rsid w:val="007B79BA"/>
    <w:rsid w:val="007C6467"/>
    <w:rsid w:val="007C6BBB"/>
    <w:rsid w:val="007C7F89"/>
    <w:rsid w:val="007D1464"/>
    <w:rsid w:val="007D5121"/>
    <w:rsid w:val="007D73C8"/>
    <w:rsid w:val="007E4598"/>
    <w:rsid w:val="00815587"/>
    <w:rsid w:val="00815AFF"/>
    <w:rsid w:val="008241D3"/>
    <w:rsid w:val="00826A56"/>
    <w:rsid w:val="00835BEF"/>
    <w:rsid w:val="00835CD4"/>
    <w:rsid w:val="00841370"/>
    <w:rsid w:val="00842C81"/>
    <w:rsid w:val="00843C50"/>
    <w:rsid w:val="008466A9"/>
    <w:rsid w:val="0085124C"/>
    <w:rsid w:val="00851D68"/>
    <w:rsid w:val="0085432E"/>
    <w:rsid w:val="00855619"/>
    <w:rsid w:val="00862F04"/>
    <w:rsid w:val="00866484"/>
    <w:rsid w:val="008737B7"/>
    <w:rsid w:val="00874710"/>
    <w:rsid w:val="0087573A"/>
    <w:rsid w:val="008765B3"/>
    <w:rsid w:val="00880C8B"/>
    <w:rsid w:val="008837CC"/>
    <w:rsid w:val="00883F3A"/>
    <w:rsid w:val="00884CF2"/>
    <w:rsid w:val="00886C33"/>
    <w:rsid w:val="008905B7"/>
    <w:rsid w:val="00891173"/>
    <w:rsid w:val="00892283"/>
    <w:rsid w:val="008A2B00"/>
    <w:rsid w:val="008B13DF"/>
    <w:rsid w:val="008B19DD"/>
    <w:rsid w:val="008B327B"/>
    <w:rsid w:val="008B585C"/>
    <w:rsid w:val="008C4BE6"/>
    <w:rsid w:val="008D0948"/>
    <w:rsid w:val="008D1AFE"/>
    <w:rsid w:val="008D312C"/>
    <w:rsid w:val="008E0671"/>
    <w:rsid w:val="008E10DD"/>
    <w:rsid w:val="008E3C3A"/>
    <w:rsid w:val="008E7189"/>
    <w:rsid w:val="008F28C9"/>
    <w:rsid w:val="008F3343"/>
    <w:rsid w:val="008F36F5"/>
    <w:rsid w:val="008F7BE2"/>
    <w:rsid w:val="00904BED"/>
    <w:rsid w:val="009059C4"/>
    <w:rsid w:val="0090648F"/>
    <w:rsid w:val="009075C3"/>
    <w:rsid w:val="00914488"/>
    <w:rsid w:val="00915CC9"/>
    <w:rsid w:val="00917A8D"/>
    <w:rsid w:val="00937B98"/>
    <w:rsid w:val="00944848"/>
    <w:rsid w:val="00944F9B"/>
    <w:rsid w:val="009451B6"/>
    <w:rsid w:val="009535B2"/>
    <w:rsid w:val="00956113"/>
    <w:rsid w:val="00961A07"/>
    <w:rsid w:val="00970EF1"/>
    <w:rsid w:val="0098047B"/>
    <w:rsid w:val="00982124"/>
    <w:rsid w:val="00983C73"/>
    <w:rsid w:val="009906C9"/>
    <w:rsid w:val="00994CBE"/>
    <w:rsid w:val="00996840"/>
    <w:rsid w:val="00996B41"/>
    <w:rsid w:val="009974E4"/>
    <w:rsid w:val="009A4994"/>
    <w:rsid w:val="009A554E"/>
    <w:rsid w:val="009A685E"/>
    <w:rsid w:val="009A6EE8"/>
    <w:rsid w:val="009A714A"/>
    <w:rsid w:val="009B50C3"/>
    <w:rsid w:val="009C0A91"/>
    <w:rsid w:val="009D10B4"/>
    <w:rsid w:val="009D1989"/>
    <w:rsid w:val="009D5BF4"/>
    <w:rsid w:val="009D7C2E"/>
    <w:rsid w:val="009E04C0"/>
    <w:rsid w:val="009E349E"/>
    <w:rsid w:val="009E6109"/>
    <w:rsid w:val="009E66EB"/>
    <w:rsid w:val="009E7196"/>
    <w:rsid w:val="009E7A80"/>
    <w:rsid w:val="009F0430"/>
    <w:rsid w:val="009F0A13"/>
    <w:rsid w:val="009F2CC8"/>
    <w:rsid w:val="009F3FDD"/>
    <w:rsid w:val="009F7C66"/>
    <w:rsid w:val="00A002CE"/>
    <w:rsid w:val="00A0262B"/>
    <w:rsid w:val="00A038C3"/>
    <w:rsid w:val="00A05FAB"/>
    <w:rsid w:val="00A06BAF"/>
    <w:rsid w:val="00A07D33"/>
    <w:rsid w:val="00A10EAD"/>
    <w:rsid w:val="00A12BB9"/>
    <w:rsid w:val="00A25408"/>
    <w:rsid w:val="00A3040F"/>
    <w:rsid w:val="00A3279B"/>
    <w:rsid w:val="00A32C0C"/>
    <w:rsid w:val="00A4391D"/>
    <w:rsid w:val="00A47EAC"/>
    <w:rsid w:val="00A5072F"/>
    <w:rsid w:val="00A50BB3"/>
    <w:rsid w:val="00A5787C"/>
    <w:rsid w:val="00A63719"/>
    <w:rsid w:val="00A64CF1"/>
    <w:rsid w:val="00A6626C"/>
    <w:rsid w:val="00A76679"/>
    <w:rsid w:val="00A778C8"/>
    <w:rsid w:val="00A812F4"/>
    <w:rsid w:val="00A903AF"/>
    <w:rsid w:val="00A93E41"/>
    <w:rsid w:val="00AB2854"/>
    <w:rsid w:val="00AB3F5E"/>
    <w:rsid w:val="00AB430E"/>
    <w:rsid w:val="00AB454C"/>
    <w:rsid w:val="00AB73A7"/>
    <w:rsid w:val="00AC270B"/>
    <w:rsid w:val="00AC6D49"/>
    <w:rsid w:val="00AC798B"/>
    <w:rsid w:val="00AD44E1"/>
    <w:rsid w:val="00AE0901"/>
    <w:rsid w:val="00AE2907"/>
    <w:rsid w:val="00AE2E17"/>
    <w:rsid w:val="00AF0310"/>
    <w:rsid w:val="00B074BB"/>
    <w:rsid w:val="00B200F1"/>
    <w:rsid w:val="00B24294"/>
    <w:rsid w:val="00B242D2"/>
    <w:rsid w:val="00B26F1D"/>
    <w:rsid w:val="00B40949"/>
    <w:rsid w:val="00B4737D"/>
    <w:rsid w:val="00B47860"/>
    <w:rsid w:val="00B5204B"/>
    <w:rsid w:val="00B76A06"/>
    <w:rsid w:val="00B82036"/>
    <w:rsid w:val="00B874ED"/>
    <w:rsid w:val="00B9386F"/>
    <w:rsid w:val="00BA0E98"/>
    <w:rsid w:val="00BA17FF"/>
    <w:rsid w:val="00BA2205"/>
    <w:rsid w:val="00BA4E26"/>
    <w:rsid w:val="00BB3AB8"/>
    <w:rsid w:val="00BB560E"/>
    <w:rsid w:val="00BC0527"/>
    <w:rsid w:val="00BD05E1"/>
    <w:rsid w:val="00BD21A2"/>
    <w:rsid w:val="00BD6F8D"/>
    <w:rsid w:val="00BE2188"/>
    <w:rsid w:val="00BE3FCB"/>
    <w:rsid w:val="00BF3861"/>
    <w:rsid w:val="00C00578"/>
    <w:rsid w:val="00C01014"/>
    <w:rsid w:val="00C032C7"/>
    <w:rsid w:val="00C03788"/>
    <w:rsid w:val="00C07498"/>
    <w:rsid w:val="00C11C65"/>
    <w:rsid w:val="00C121E0"/>
    <w:rsid w:val="00C17D77"/>
    <w:rsid w:val="00C219A4"/>
    <w:rsid w:val="00C22892"/>
    <w:rsid w:val="00C23154"/>
    <w:rsid w:val="00C23A4E"/>
    <w:rsid w:val="00C23C47"/>
    <w:rsid w:val="00C255A7"/>
    <w:rsid w:val="00C26F83"/>
    <w:rsid w:val="00C3171E"/>
    <w:rsid w:val="00C34FBE"/>
    <w:rsid w:val="00C378FF"/>
    <w:rsid w:val="00C40399"/>
    <w:rsid w:val="00C6282F"/>
    <w:rsid w:val="00C64548"/>
    <w:rsid w:val="00C67A52"/>
    <w:rsid w:val="00C7287B"/>
    <w:rsid w:val="00C74319"/>
    <w:rsid w:val="00C869E9"/>
    <w:rsid w:val="00C90049"/>
    <w:rsid w:val="00CA3570"/>
    <w:rsid w:val="00CA7EBD"/>
    <w:rsid w:val="00CB279D"/>
    <w:rsid w:val="00CB722F"/>
    <w:rsid w:val="00CC0994"/>
    <w:rsid w:val="00CC1E5A"/>
    <w:rsid w:val="00CC641C"/>
    <w:rsid w:val="00CC75A0"/>
    <w:rsid w:val="00CC7D1B"/>
    <w:rsid w:val="00CD05C3"/>
    <w:rsid w:val="00CD26BE"/>
    <w:rsid w:val="00CD4721"/>
    <w:rsid w:val="00CE0CA7"/>
    <w:rsid w:val="00CE2C7D"/>
    <w:rsid w:val="00CE3DE8"/>
    <w:rsid w:val="00CE4321"/>
    <w:rsid w:val="00CE5008"/>
    <w:rsid w:val="00CE5FE7"/>
    <w:rsid w:val="00CF220E"/>
    <w:rsid w:val="00CF2922"/>
    <w:rsid w:val="00CF57F4"/>
    <w:rsid w:val="00CF5CB1"/>
    <w:rsid w:val="00D021DD"/>
    <w:rsid w:val="00D03F68"/>
    <w:rsid w:val="00D056A6"/>
    <w:rsid w:val="00D06CBC"/>
    <w:rsid w:val="00D26DA8"/>
    <w:rsid w:val="00D3286E"/>
    <w:rsid w:val="00D32BB0"/>
    <w:rsid w:val="00D403A4"/>
    <w:rsid w:val="00D4162A"/>
    <w:rsid w:val="00D51E15"/>
    <w:rsid w:val="00D56A11"/>
    <w:rsid w:val="00D56B3A"/>
    <w:rsid w:val="00D572B0"/>
    <w:rsid w:val="00D57F39"/>
    <w:rsid w:val="00D64A97"/>
    <w:rsid w:val="00D70519"/>
    <w:rsid w:val="00D73D64"/>
    <w:rsid w:val="00D76BED"/>
    <w:rsid w:val="00D823D3"/>
    <w:rsid w:val="00D930F5"/>
    <w:rsid w:val="00D945CF"/>
    <w:rsid w:val="00D97CAD"/>
    <w:rsid w:val="00DA691F"/>
    <w:rsid w:val="00DB485A"/>
    <w:rsid w:val="00DB5AFB"/>
    <w:rsid w:val="00DC2BE4"/>
    <w:rsid w:val="00DC3932"/>
    <w:rsid w:val="00DD2D3A"/>
    <w:rsid w:val="00DD75F0"/>
    <w:rsid w:val="00DD7AB7"/>
    <w:rsid w:val="00DE04A4"/>
    <w:rsid w:val="00DE0C7A"/>
    <w:rsid w:val="00DE5DE9"/>
    <w:rsid w:val="00DE771E"/>
    <w:rsid w:val="00DF02E4"/>
    <w:rsid w:val="00DF1D6C"/>
    <w:rsid w:val="00DF2A28"/>
    <w:rsid w:val="00DF391B"/>
    <w:rsid w:val="00E07D4B"/>
    <w:rsid w:val="00E17192"/>
    <w:rsid w:val="00E22790"/>
    <w:rsid w:val="00E22FEF"/>
    <w:rsid w:val="00E23684"/>
    <w:rsid w:val="00E24236"/>
    <w:rsid w:val="00E312FC"/>
    <w:rsid w:val="00E317FC"/>
    <w:rsid w:val="00E35954"/>
    <w:rsid w:val="00E37D7F"/>
    <w:rsid w:val="00E43040"/>
    <w:rsid w:val="00E4419E"/>
    <w:rsid w:val="00E44C24"/>
    <w:rsid w:val="00E51CA1"/>
    <w:rsid w:val="00E60755"/>
    <w:rsid w:val="00E64A91"/>
    <w:rsid w:val="00E70CA5"/>
    <w:rsid w:val="00E75227"/>
    <w:rsid w:val="00E80E19"/>
    <w:rsid w:val="00E82ABC"/>
    <w:rsid w:val="00E834C9"/>
    <w:rsid w:val="00E83D12"/>
    <w:rsid w:val="00E85C06"/>
    <w:rsid w:val="00E9525C"/>
    <w:rsid w:val="00E96415"/>
    <w:rsid w:val="00E9692A"/>
    <w:rsid w:val="00EA1B34"/>
    <w:rsid w:val="00EA2D1C"/>
    <w:rsid w:val="00EA43EA"/>
    <w:rsid w:val="00EA5A45"/>
    <w:rsid w:val="00EA687A"/>
    <w:rsid w:val="00EA772D"/>
    <w:rsid w:val="00EB0371"/>
    <w:rsid w:val="00EB0455"/>
    <w:rsid w:val="00EB440A"/>
    <w:rsid w:val="00EC0A34"/>
    <w:rsid w:val="00EC1958"/>
    <w:rsid w:val="00EC74ED"/>
    <w:rsid w:val="00ED3435"/>
    <w:rsid w:val="00EE0860"/>
    <w:rsid w:val="00EE1743"/>
    <w:rsid w:val="00EE330A"/>
    <w:rsid w:val="00EF0012"/>
    <w:rsid w:val="00EF3BB4"/>
    <w:rsid w:val="00EF3C5B"/>
    <w:rsid w:val="00EF6D1D"/>
    <w:rsid w:val="00F00EBB"/>
    <w:rsid w:val="00F03021"/>
    <w:rsid w:val="00F04EF2"/>
    <w:rsid w:val="00F0501A"/>
    <w:rsid w:val="00F07DC9"/>
    <w:rsid w:val="00F1490D"/>
    <w:rsid w:val="00F21892"/>
    <w:rsid w:val="00F37C76"/>
    <w:rsid w:val="00F426BB"/>
    <w:rsid w:val="00F444C1"/>
    <w:rsid w:val="00F45E4B"/>
    <w:rsid w:val="00F504E8"/>
    <w:rsid w:val="00F50F3B"/>
    <w:rsid w:val="00F511AB"/>
    <w:rsid w:val="00F53E4C"/>
    <w:rsid w:val="00F55921"/>
    <w:rsid w:val="00F635B2"/>
    <w:rsid w:val="00F7122C"/>
    <w:rsid w:val="00F73728"/>
    <w:rsid w:val="00F83708"/>
    <w:rsid w:val="00F9381F"/>
    <w:rsid w:val="00F9394F"/>
    <w:rsid w:val="00F93DCB"/>
    <w:rsid w:val="00F94CF0"/>
    <w:rsid w:val="00FA21B5"/>
    <w:rsid w:val="00FA50F5"/>
    <w:rsid w:val="00FA746A"/>
    <w:rsid w:val="00FB7D42"/>
    <w:rsid w:val="00FC0E9B"/>
    <w:rsid w:val="00FC2DF5"/>
    <w:rsid w:val="00FC3330"/>
    <w:rsid w:val="00FC7895"/>
    <w:rsid w:val="00FC7A6E"/>
    <w:rsid w:val="00FD0114"/>
    <w:rsid w:val="00FD04D0"/>
    <w:rsid w:val="00FE03D1"/>
    <w:rsid w:val="00FE57D0"/>
    <w:rsid w:val="00FE58E0"/>
    <w:rsid w:val="00FF33D3"/>
    <w:rsid w:val="00FF42E9"/>
    <w:rsid w:val="00FF4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9CA2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E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2EF"/>
    <w:pPr>
      <w:widowControl w:val="0"/>
      <w:spacing w:after="0" w:line="240" w:lineRule="auto"/>
    </w:pPr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230DFF"/>
    <w:pPr>
      <w:widowControl/>
      <w:spacing w:before="100" w:beforeAutospacing="1" w:after="100" w:afterAutospacing="1"/>
      <w:outlineLvl w:val="1"/>
    </w:pPr>
    <w:rPr>
      <w:rFonts w:ascii="Times New Roman" w:hAnsi="Times New Roman" w:cs="Times New Roman"/>
      <w:b/>
      <w:bCs/>
      <w:color w:val="auto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30DF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3">
    <w:name w:val="Hyperlink"/>
    <w:basedOn w:val="a0"/>
    <w:uiPriority w:val="99"/>
    <w:rsid w:val="00230DFF"/>
    <w:rPr>
      <w:rFonts w:cs="Times New Roman"/>
      <w:color w:val="0066CC"/>
      <w:u w:val="single"/>
    </w:rPr>
  </w:style>
  <w:style w:type="character" w:customStyle="1" w:styleId="a4">
    <w:name w:val="Сноска_"/>
    <w:basedOn w:val="a0"/>
    <w:link w:val="a5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1">
    <w:name w:val="Заголовок №1_"/>
    <w:basedOn w:val="a0"/>
    <w:link w:val="10"/>
    <w:uiPriority w:val="99"/>
    <w:locked/>
    <w:rsid w:val="00230DFF"/>
    <w:rPr>
      <w:rFonts w:ascii="Times New Roman" w:hAnsi="Times New Roman" w:cs="Times New Roman"/>
      <w:b/>
      <w:bCs/>
      <w:sz w:val="20"/>
      <w:szCs w:val="20"/>
      <w:shd w:val="clear" w:color="auto" w:fill="FFFFFF"/>
    </w:rPr>
  </w:style>
  <w:style w:type="character" w:customStyle="1" w:styleId="11">
    <w:name w:val="Основной текст Знак1"/>
    <w:basedOn w:val="a0"/>
    <w:link w:val="a6"/>
    <w:uiPriority w:val="99"/>
    <w:locked/>
    <w:rsid w:val="00230DFF"/>
    <w:rPr>
      <w:rFonts w:ascii="Times New Roman" w:hAnsi="Times New Roman" w:cs="Times New Roman"/>
      <w:sz w:val="16"/>
      <w:szCs w:val="16"/>
      <w:shd w:val="clear" w:color="auto" w:fill="FFFFFF"/>
    </w:rPr>
  </w:style>
  <w:style w:type="character" w:customStyle="1" w:styleId="a7">
    <w:name w:val="Подпись к таблице_"/>
    <w:basedOn w:val="a0"/>
    <w:link w:val="a8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paragraph" w:styleId="a6">
    <w:name w:val="Body Text"/>
    <w:basedOn w:val="a"/>
    <w:link w:val="11"/>
    <w:uiPriority w:val="99"/>
    <w:rsid w:val="00230DFF"/>
    <w:pPr>
      <w:shd w:val="clear" w:color="auto" w:fill="FFFFFF"/>
      <w:spacing w:before="120" w:after="120" w:line="189" w:lineRule="exact"/>
      <w:jc w:val="center"/>
    </w:pPr>
    <w:rPr>
      <w:rFonts w:ascii="Times New Roman" w:eastAsiaTheme="minorHAnsi" w:hAnsi="Times New Roman" w:cs="Times New Roman"/>
      <w:color w:val="auto"/>
      <w:sz w:val="16"/>
      <w:szCs w:val="16"/>
      <w:lang w:eastAsia="en-US"/>
    </w:rPr>
  </w:style>
  <w:style w:type="character" w:customStyle="1" w:styleId="a9">
    <w:name w:val="Основной текст Знак"/>
    <w:basedOn w:val="a0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character" w:customStyle="1" w:styleId="3">
    <w:name w:val="Основной текст Знак3"/>
    <w:basedOn w:val="a0"/>
    <w:uiPriority w:val="99"/>
    <w:semiHidden/>
    <w:rsid w:val="00230DFF"/>
    <w:rPr>
      <w:rFonts w:cs="Times New Roman"/>
      <w:color w:val="000000"/>
    </w:rPr>
  </w:style>
  <w:style w:type="character" w:customStyle="1" w:styleId="21">
    <w:name w:val="Основной текст Знак2"/>
    <w:basedOn w:val="a0"/>
    <w:uiPriority w:val="99"/>
    <w:semiHidden/>
    <w:rsid w:val="00230DFF"/>
    <w:rPr>
      <w:rFonts w:cs="Courier New"/>
      <w:color w:val="000000"/>
    </w:rPr>
  </w:style>
  <w:style w:type="character" w:customStyle="1" w:styleId="1pt">
    <w:name w:val="Основной текст + Интервал 1 pt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22">
    <w:name w:val="Заголовок №2_"/>
    <w:basedOn w:val="a0"/>
    <w:link w:val="23"/>
    <w:uiPriority w:val="99"/>
    <w:locked/>
    <w:rsid w:val="00230DFF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character" w:customStyle="1" w:styleId="24">
    <w:name w:val="Основной текст (2)_"/>
    <w:basedOn w:val="a0"/>
    <w:link w:val="25"/>
    <w:uiPriority w:val="99"/>
    <w:locked/>
    <w:rsid w:val="00230DFF"/>
    <w:rPr>
      <w:rFonts w:ascii="Times New Roman" w:hAnsi="Times New Roman" w:cs="Times New Roman"/>
      <w:i/>
      <w:iCs/>
      <w:sz w:val="17"/>
      <w:szCs w:val="17"/>
      <w:shd w:val="clear" w:color="auto" w:fill="FFFFFF"/>
    </w:rPr>
  </w:style>
  <w:style w:type="character" w:customStyle="1" w:styleId="6">
    <w:name w:val="Основной текст + 6"/>
    <w:aliases w:val="5 pt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2">
    <w:name w:val="Основной текст + 62"/>
    <w:aliases w:val="5 pt4"/>
    <w:basedOn w:val="11"/>
    <w:uiPriority w:val="99"/>
    <w:rsid w:val="00230DFF"/>
    <w:rPr>
      <w:rFonts w:ascii="Times New Roman" w:hAnsi="Times New Roman" w:cs="Times New Roman"/>
      <w:sz w:val="13"/>
      <w:szCs w:val="13"/>
      <w:u w:val="single"/>
      <w:shd w:val="clear" w:color="auto" w:fill="FFFFFF"/>
    </w:rPr>
  </w:style>
  <w:style w:type="character" w:customStyle="1" w:styleId="1pt1">
    <w:name w:val="Основной текст + Интервал 1 pt1"/>
    <w:basedOn w:val="11"/>
    <w:uiPriority w:val="99"/>
    <w:rsid w:val="00230DFF"/>
    <w:rPr>
      <w:rFonts w:ascii="Times New Roman" w:hAnsi="Times New Roman" w:cs="Times New Roman"/>
      <w:spacing w:val="20"/>
      <w:sz w:val="16"/>
      <w:szCs w:val="16"/>
      <w:shd w:val="clear" w:color="auto" w:fill="FFFFFF"/>
    </w:rPr>
  </w:style>
  <w:style w:type="character" w:customStyle="1" w:styleId="30">
    <w:name w:val="Основной текст (3)_"/>
    <w:basedOn w:val="a0"/>
    <w:link w:val="31"/>
    <w:uiPriority w:val="99"/>
    <w:locked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aa">
    <w:name w:val="Колонтитул_"/>
    <w:basedOn w:val="a0"/>
    <w:link w:val="12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ab">
    <w:name w:val="Колонтитул"/>
    <w:basedOn w:val="aa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61">
    <w:name w:val="Основной текст + 61"/>
    <w:aliases w:val="5 pt3"/>
    <w:basedOn w:val="11"/>
    <w:uiPriority w:val="99"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CenturyGothic">
    <w:name w:val="Основной текст + Century Gothic"/>
    <w:aliases w:val="6,5 pt2"/>
    <w:basedOn w:val="11"/>
    <w:uiPriority w:val="99"/>
    <w:rsid w:val="00230DFF"/>
    <w:rPr>
      <w:rFonts w:ascii="Century Gothic" w:hAnsi="Century Gothic" w:cs="Century Gothic"/>
      <w:sz w:val="13"/>
      <w:szCs w:val="13"/>
      <w:shd w:val="clear" w:color="auto" w:fill="FFFFFF"/>
    </w:rPr>
  </w:style>
  <w:style w:type="character" w:customStyle="1" w:styleId="CordiaUPC">
    <w:name w:val="Основной текст + CordiaUPC"/>
    <w:aliases w:val="11 pt"/>
    <w:basedOn w:val="11"/>
    <w:uiPriority w:val="99"/>
    <w:rsid w:val="00230DFF"/>
    <w:rPr>
      <w:rFonts w:ascii="CordiaUPC" w:hAnsi="CordiaUPC" w:cs="CordiaUPC"/>
      <w:sz w:val="22"/>
      <w:szCs w:val="22"/>
      <w:shd w:val="clear" w:color="auto" w:fill="FFFFFF"/>
    </w:rPr>
  </w:style>
  <w:style w:type="character" w:customStyle="1" w:styleId="4">
    <w:name w:val="Основной текст (4)_"/>
    <w:basedOn w:val="a0"/>
    <w:link w:val="40"/>
    <w:uiPriority w:val="99"/>
    <w:locked/>
    <w:rsid w:val="00230DFF"/>
    <w:rPr>
      <w:rFonts w:ascii="Times New Roman" w:hAnsi="Times New Roman" w:cs="Times New Roman"/>
      <w:sz w:val="13"/>
      <w:szCs w:val="13"/>
      <w:shd w:val="clear" w:color="auto" w:fill="FFFFFF"/>
    </w:rPr>
  </w:style>
  <w:style w:type="character" w:customStyle="1" w:styleId="7">
    <w:name w:val="Основной текст + 7"/>
    <w:aliases w:val="5 pt1"/>
    <w:basedOn w:val="11"/>
    <w:uiPriority w:val="99"/>
    <w:rsid w:val="00230DFF"/>
    <w:rPr>
      <w:rFonts w:ascii="Times New Roman" w:hAnsi="Times New Roman" w:cs="Times New Roman"/>
      <w:sz w:val="15"/>
      <w:szCs w:val="15"/>
      <w:shd w:val="clear" w:color="auto" w:fill="FFFFFF"/>
    </w:rPr>
  </w:style>
  <w:style w:type="character" w:customStyle="1" w:styleId="5">
    <w:name w:val="Основной текст (5)_"/>
    <w:basedOn w:val="a0"/>
    <w:link w:val="50"/>
    <w:uiPriority w:val="99"/>
    <w:locked/>
    <w:rsid w:val="00230DFF"/>
    <w:rPr>
      <w:rFonts w:ascii="Times New Roman" w:hAnsi="Times New Roman" w:cs="Times New Roman"/>
      <w:sz w:val="19"/>
      <w:szCs w:val="19"/>
      <w:shd w:val="clear" w:color="auto" w:fill="FFFFFF"/>
    </w:rPr>
  </w:style>
  <w:style w:type="character" w:customStyle="1" w:styleId="51">
    <w:name w:val="Основной текст (5) + Курсив"/>
    <w:aliases w:val="Интервал 1 pt"/>
    <w:basedOn w:val="5"/>
    <w:uiPriority w:val="99"/>
    <w:rsid w:val="00230DFF"/>
    <w:rPr>
      <w:rFonts w:ascii="Times New Roman" w:hAnsi="Times New Roman" w:cs="Times New Roman"/>
      <w:i/>
      <w:iCs/>
      <w:spacing w:val="30"/>
      <w:sz w:val="19"/>
      <w:szCs w:val="19"/>
      <w:shd w:val="clear" w:color="auto" w:fill="FFFFFF"/>
    </w:rPr>
  </w:style>
  <w:style w:type="character" w:customStyle="1" w:styleId="60">
    <w:name w:val="Основной текст (6)_"/>
    <w:basedOn w:val="a0"/>
    <w:link w:val="63"/>
    <w:uiPriority w:val="99"/>
    <w:locked/>
    <w:rsid w:val="00230DFF"/>
    <w:rPr>
      <w:rFonts w:ascii="Franklin Gothic Heavy" w:hAnsi="Franklin Gothic Heavy" w:cs="Franklin Gothic Heavy"/>
      <w:i/>
      <w:iCs/>
      <w:sz w:val="28"/>
      <w:szCs w:val="28"/>
      <w:shd w:val="clear" w:color="auto" w:fill="FFFFFF"/>
    </w:rPr>
  </w:style>
  <w:style w:type="character" w:customStyle="1" w:styleId="70">
    <w:name w:val="Основной текст (7)_"/>
    <w:basedOn w:val="a0"/>
    <w:link w:val="71"/>
    <w:uiPriority w:val="99"/>
    <w:locked/>
    <w:rsid w:val="00230DFF"/>
    <w:rPr>
      <w:rFonts w:ascii="Times New Roman" w:hAnsi="Times New Roman" w:cs="Times New Roman"/>
      <w:b/>
      <w:bCs/>
      <w:sz w:val="14"/>
      <w:szCs w:val="14"/>
      <w:shd w:val="clear" w:color="auto" w:fill="FFFFFF"/>
    </w:rPr>
  </w:style>
  <w:style w:type="paragraph" w:customStyle="1" w:styleId="a5">
    <w:name w:val="Сноска"/>
    <w:basedOn w:val="a"/>
    <w:link w:val="a4"/>
    <w:uiPriority w:val="99"/>
    <w:rsid w:val="00230DFF"/>
    <w:pPr>
      <w:shd w:val="clear" w:color="auto" w:fill="FFFFFF"/>
      <w:spacing w:line="153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10">
    <w:name w:val="Заголовок №1"/>
    <w:basedOn w:val="a"/>
    <w:link w:val="1"/>
    <w:uiPriority w:val="99"/>
    <w:rsid w:val="00230DFF"/>
    <w:pPr>
      <w:shd w:val="clear" w:color="auto" w:fill="FFFFFF"/>
      <w:spacing w:after="120" w:line="250" w:lineRule="exact"/>
      <w:jc w:val="center"/>
      <w:outlineLvl w:val="0"/>
    </w:pPr>
    <w:rPr>
      <w:rFonts w:ascii="Times New Roman" w:eastAsiaTheme="minorHAnsi" w:hAnsi="Times New Roman" w:cs="Times New Roman"/>
      <w:b/>
      <w:bCs/>
      <w:color w:val="auto"/>
      <w:sz w:val="20"/>
      <w:szCs w:val="20"/>
      <w:lang w:eastAsia="en-US"/>
    </w:rPr>
  </w:style>
  <w:style w:type="paragraph" w:customStyle="1" w:styleId="a8">
    <w:name w:val="Подпись к таблице"/>
    <w:basedOn w:val="a"/>
    <w:link w:val="a7"/>
    <w:uiPriority w:val="99"/>
    <w:rsid w:val="00230DFF"/>
    <w:pPr>
      <w:shd w:val="clear" w:color="auto" w:fill="FFFFFF"/>
      <w:spacing w:line="157" w:lineRule="exact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23">
    <w:name w:val="Заголовок №2"/>
    <w:basedOn w:val="a"/>
    <w:link w:val="22"/>
    <w:uiPriority w:val="99"/>
    <w:rsid w:val="00230DFF"/>
    <w:pPr>
      <w:shd w:val="clear" w:color="auto" w:fill="FFFFFF"/>
      <w:spacing w:before="180" w:after="180" w:line="214" w:lineRule="exact"/>
      <w:ind w:hanging="1160"/>
      <w:outlineLvl w:val="1"/>
    </w:pPr>
    <w:rPr>
      <w:rFonts w:ascii="Times New Roman" w:eastAsiaTheme="minorHAnsi" w:hAnsi="Times New Roman" w:cs="Times New Roman"/>
      <w:b/>
      <w:bCs/>
      <w:color w:val="auto"/>
      <w:sz w:val="18"/>
      <w:szCs w:val="18"/>
      <w:lang w:eastAsia="en-US"/>
    </w:rPr>
  </w:style>
  <w:style w:type="paragraph" w:customStyle="1" w:styleId="25">
    <w:name w:val="Основной текст (2)"/>
    <w:basedOn w:val="a"/>
    <w:link w:val="24"/>
    <w:uiPriority w:val="99"/>
    <w:rsid w:val="00230DFF"/>
    <w:pPr>
      <w:shd w:val="clear" w:color="auto" w:fill="FFFFFF"/>
      <w:spacing w:line="185" w:lineRule="exact"/>
      <w:ind w:firstLine="380"/>
      <w:jc w:val="both"/>
    </w:pPr>
    <w:rPr>
      <w:rFonts w:ascii="Times New Roman" w:eastAsiaTheme="minorHAnsi" w:hAnsi="Times New Roman" w:cs="Times New Roman"/>
      <w:i/>
      <w:iCs/>
      <w:color w:val="auto"/>
      <w:sz w:val="17"/>
      <w:szCs w:val="17"/>
      <w:lang w:eastAsia="en-US"/>
    </w:rPr>
  </w:style>
  <w:style w:type="paragraph" w:customStyle="1" w:styleId="31">
    <w:name w:val="Основной текст (3)"/>
    <w:basedOn w:val="a"/>
    <w:link w:val="30"/>
    <w:uiPriority w:val="99"/>
    <w:rsid w:val="00230DFF"/>
    <w:pPr>
      <w:shd w:val="clear" w:color="auto" w:fill="FFFFFF"/>
      <w:spacing w:line="189" w:lineRule="exact"/>
    </w:pPr>
    <w:rPr>
      <w:rFonts w:ascii="Times New Roman" w:eastAsiaTheme="minorHAnsi" w:hAnsi="Times New Roman" w:cs="Times New Roman"/>
      <w:color w:val="auto"/>
      <w:sz w:val="15"/>
      <w:szCs w:val="15"/>
      <w:lang w:eastAsia="en-US"/>
    </w:rPr>
  </w:style>
  <w:style w:type="paragraph" w:customStyle="1" w:styleId="12">
    <w:name w:val="Колонтитул1"/>
    <w:basedOn w:val="a"/>
    <w:link w:val="aa"/>
    <w:uiPriority w:val="99"/>
    <w:rsid w:val="00230DFF"/>
    <w:pPr>
      <w:shd w:val="clear" w:color="auto" w:fill="FFFFFF"/>
      <w:spacing w:line="240" w:lineRule="atLeast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40">
    <w:name w:val="Основной текст (4)"/>
    <w:basedOn w:val="a"/>
    <w:link w:val="4"/>
    <w:uiPriority w:val="99"/>
    <w:rsid w:val="00230DFF"/>
    <w:pPr>
      <w:shd w:val="clear" w:color="auto" w:fill="FFFFFF"/>
      <w:spacing w:before="240" w:after="1740" w:line="157" w:lineRule="exact"/>
      <w:ind w:hanging="100"/>
      <w:jc w:val="both"/>
    </w:pPr>
    <w:rPr>
      <w:rFonts w:ascii="Times New Roman" w:eastAsiaTheme="minorHAnsi" w:hAnsi="Times New Roman" w:cs="Times New Roman"/>
      <w:color w:val="auto"/>
      <w:sz w:val="13"/>
      <w:szCs w:val="13"/>
      <w:lang w:eastAsia="en-US"/>
    </w:rPr>
  </w:style>
  <w:style w:type="paragraph" w:customStyle="1" w:styleId="50">
    <w:name w:val="Основной текст (5)"/>
    <w:basedOn w:val="a"/>
    <w:link w:val="5"/>
    <w:uiPriority w:val="99"/>
    <w:rsid w:val="00230DFF"/>
    <w:pPr>
      <w:shd w:val="clear" w:color="auto" w:fill="FFFFFF"/>
      <w:spacing w:after="60" w:line="240" w:lineRule="atLeast"/>
      <w:ind w:hanging="200"/>
      <w:jc w:val="right"/>
    </w:pPr>
    <w:rPr>
      <w:rFonts w:ascii="Times New Roman" w:eastAsiaTheme="minorHAnsi" w:hAnsi="Times New Roman" w:cs="Times New Roman"/>
      <w:color w:val="auto"/>
      <w:sz w:val="19"/>
      <w:szCs w:val="19"/>
      <w:lang w:eastAsia="en-US"/>
    </w:rPr>
  </w:style>
  <w:style w:type="paragraph" w:customStyle="1" w:styleId="63">
    <w:name w:val="Основной текст (6)"/>
    <w:basedOn w:val="a"/>
    <w:link w:val="60"/>
    <w:uiPriority w:val="99"/>
    <w:rsid w:val="00230DFF"/>
    <w:pPr>
      <w:shd w:val="clear" w:color="auto" w:fill="FFFFFF"/>
      <w:spacing w:before="60" w:line="240" w:lineRule="atLeast"/>
      <w:ind w:firstLine="380"/>
      <w:jc w:val="both"/>
    </w:pPr>
    <w:rPr>
      <w:rFonts w:ascii="Franklin Gothic Heavy" w:eastAsiaTheme="minorHAnsi" w:hAnsi="Franklin Gothic Heavy" w:cs="Franklin Gothic Heavy"/>
      <w:i/>
      <w:iCs/>
      <w:color w:val="auto"/>
      <w:sz w:val="28"/>
      <w:szCs w:val="28"/>
      <w:lang w:eastAsia="en-US"/>
    </w:rPr>
  </w:style>
  <w:style w:type="paragraph" w:customStyle="1" w:styleId="71">
    <w:name w:val="Основной текст (7)"/>
    <w:basedOn w:val="a"/>
    <w:link w:val="70"/>
    <w:uiPriority w:val="99"/>
    <w:rsid w:val="00230DFF"/>
    <w:pPr>
      <w:shd w:val="clear" w:color="auto" w:fill="FFFFFF"/>
      <w:spacing w:after="60" w:line="240" w:lineRule="atLeast"/>
    </w:pPr>
    <w:rPr>
      <w:rFonts w:ascii="Times New Roman" w:eastAsiaTheme="minorHAnsi" w:hAnsi="Times New Roman" w:cs="Times New Roman"/>
      <w:b/>
      <w:bCs/>
      <w:color w:val="auto"/>
      <w:sz w:val="14"/>
      <w:szCs w:val="14"/>
      <w:lang w:eastAsia="en-US"/>
    </w:rPr>
  </w:style>
  <w:style w:type="table" w:styleId="ac">
    <w:name w:val="Table Grid"/>
    <w:basedOn w:val="a1"/>
    <w:uiPriority w:val="59"/>
    <w:rsid w:val="00230DFF"/>
    <w:pPr>
      <w:spacing w:after="0" w:line="240" w:lineRule="auto"/>
    </w:pPr>
    <w:rPr>
      <w:rFonts w:ascii="Courier New" w:eastAsia="Times New Roman" w:hAnsi="Courier New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d">
    <w:name w:val="List Paragraph"/>
    <w:basedOn w:val="a"/>
    <w:uiPriority w:val="34"/>
    <w:qFormat/>
    <w:rsid w:val="00230DFF"/>
    <w:pPr>
      <w:ind w:left="708"/>
    </w:pPr>
  </w:style>
  <w:style w:type="paragraph" w:styleId="ae">
    <w:name w:val="footnote text"/>
    <w:basedOn w:val="a"/>
    <w:link w:val="af"/>
    <w:uiPriority w:val="99"/>
    <w:semiHidden/>
    <w:unhideWhenUsed/>
    <w:rsid w:val="00230DFF"/>
    <w:rPr>
      <w:sz w:val="20"/>
      <w:szCs w:val="20"/>
    </w:rPr>
  </w:style>
  <w:style w:type="character" w:customStyle="1" w:styleId="af">
    <w:name w:val="Текст сноски Знак"/>
    <w:basedOn w:val="a0"/>
    <w:link w:val="ae"/>
    <w:uiPriority w:val="99"/>
    <w:semiHidden/>
    <w:rsid w:val="00230DFF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af0">
    <w:name w:val="footnote reference"/>
    <w:aliases w:val="fr,Знак сноски 1,Знак сноски-FN,Ciae niinee-FN,Referencia nota al pie,FZ,Appel note de bas de page,Текст сновски,Ciae niinee I,Знак сноски Н"/>
    <w:basedOn w:val="a0"/>
    <w:uiPriority w:val="99"/>
    <w:semiHidden/>
    <w:unhideWhenUsed/>
    <w:rsid w:val="00230DFF"/>
    <w:rPr>
      <w:rFonts w:cs="Times New Roman"/>
      <w:vertAlign w:val="superscript"/>
    </w:rPr>
  </w:style>
  <w:style w:type="paragraph" w:customStyle="1" w:styleId="13">
    <w:name w:val="Знак Знак Знак Знак Знак Знак Знак1"/>
    <w:basedOn w:val="a"/>
    <w:rsid w:val="00230DFF"/>
    <w:pPr>
      <w:widowControl/>
      <w:spacing w:after="160" w:line="240" w:lineRule="exact"/>
    </w:pPr>
    <w:rPr>
      <w:rFonts w:ascii="Verdana" w:hAnsi="Verdana" w:cs="Times New Roman"/>
      <w:color w:val="auto"/>
      <w:lang w:val="en-US" w:eastAsia="en-US"/>
    </w:rPr>
  </w:style>
  <w:style w:type="paragraph" w:customStyle="1" w:styleId="Preformat">
    <w:name w:val="Preformat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Heading">
    <w:name w:val="Heading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lang w:eastAsia="ru-RU"/>
    </w:rPr>
  </w:style>
  <w:style w:type="paragraph" w:styleId="af1">
    <w:name w:val="footer"/>
    <w:basedOn w:val="a"/>
    <w:link w:val="af2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styleId="af3">
    <w:name w:val="header"/>
    <w:basedOn w:val="a"/>
    <w:link w:val="af4"/>
    <w:uiPriority w:val="99"/>
    <w:unhideWhenUsed/>
    <w:rsid w:val="00230DF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230DFF"/>
    <w:rPr>
      <w:rFonts w:ascii="Courier New" w:eastAsia="Times New Roman" w:hAnsi="Courier New" w:cs="Courier New"/>
      <w:color w:val="000000"/>
      <w:sz w:val="24"/>
      <w:szCs w:val="24"/>
      <w:lang w:eastAsia="ru-RU"/>
    </w:rPr>
  </w:style>
  <w:style w:type="paragraph" w:customStyle="1" w:styleId="ConsPlusCell">
    <w:name w:val="ConsPlusCell"/>
    <w:uiPriority w:val="99"/>
    <w:rsid w:val="00230DFF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f5">
    <w:name w:val="Balloon Text"/>
    <w:basedOn w:val="a"/>
    <w:link w:val="af6"/>
    <w:uiPriority w:val="99"/>
    <w:semiHidden/>
    <w:unhideWhenUsed/>
    <w:rsid w:val="00230DFF"/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30DFF"/>
    <w:rPr>
      <w:rFonts w:ascii="Segoe UI" w:eastAsia="Times New Roman" w:hAnsi="Segoe UI" w:cs="Segoe UI"/>
      <w:color w:val="000000"/>
      <w:sz w:val="18"/>
      <w:szCs w:val="18"/>
      <w:lang w:eastAsia="ru-RU"/>
    </w:rPr>
  </w:style>
  <w:style w:type="paragraph" w:customStyle="1" w:styleId="ConsPlusTitle">
    <w:name w:val="ConsPlusTitle"/>
    <w:rsid w:val="00230DF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4">
    <w:name w:val="Основной текст1"/>
    <w:basedOn w:val="a0"/>
    <w:rsid w:val="00230DFF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/>
    </w:rPr>
  </w:style>
  <w:style w:type="character" w:customStyle="1" w:styleId="af7">
    <w:name w:val="Основной текст_"/>
    <w:basedOn w:val="a0"/>
    <w:rsid w:val="008E3C3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Sylfaen11pt">
    <w:name w:val="Основной текст + Sylfaen;11 pt"/>
    <w:basedOn w:val="af7"/>
    <w:rsid w:val="008E3C3A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8pt">
    <w:name w:val="Основной текст + 8 pt"/>
    <w:basedOn w:val="a0"/>
    <w:rsid w:val="00EA43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90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778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42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0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0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11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87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34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23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1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7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4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0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0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17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1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3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833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6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20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7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6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8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4099</Words>
  <Characters>23369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Синельник</cp:lastModifiedBy>
  <cp:revision>4</cp:revision>
  <cp:lastPrinted>2025-10-06T07:54:00Z</cp:lastPrinted>
  <dcterms:created xsi:type="dcterms:W3CDTF">2025-10-24T06:06:00Z</dcterms:created>
  <dcterms:modified xsi:type="dcterms:W3CDTF">2025-11-11T13:19:00Z</dcterms:modified>
</cp:coreProperties>
</file>